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A2CCC" w14:textId="76BE6042" w:rsidR="00726EF6" w:rsidRPr="005263C6" w:rsidRDefault="00726EF6" w:rsidP="002932E7">
      <w:pPr>
        <w:suppressAutoHyphens/>
        <w:spacing w:line="23" w:lineRule="atLeast"/>
        <w:rPr>
          <w:b/>
          <w:sz w:val="20"/>
          <w:lang w:val="pl-PL" w:eastAsia="ar-SA"/>
        </w:rPr>
      </w:pPr>
    </w:p>
    <w:p w14:paraId="69E73842" w14:textId="0F03882B" w:rsidR="00726EF6" w:rsidRPr="005263C6" w:rsidRDefault="00726EF6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844B44A" w:rsidR="00422FC0" w:rsidRPr="007D1648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="00726EF6"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sz w:val="20"/>
          <w:szCs w:val="20"/>
          <w:lang w:val="pl-PL" w:eastAsia="ar-SA"/>
        </w:rPr>
        <w:tab/>
      </w:r>
      <w:r w:rsidRPr="007D1648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7D1648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7052AB1A" w:rsidR="00422FC0" w:rsidRPr="007D1648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2932E7" w:rsidRPr="007D1648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6312A0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  <w:r w:rsidR="00207739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.2024</w:t>
      </w:r>
    </w:p>
    <w:p w14:paraId="3B3D9D6E" w14:textId="45CD4EC4" w:rsidR="00422FC0" w:rsidRPr="007D1648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7D1648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59695F9B" w14:textId="77777777" w:rsidR="001859D2" w:rsidRPr="007D1648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>:</w:t>
      </w:r>
    </w:p>
    <w:p w14:paraId="3A85A589" w14:textId="28282917" w:rsidR="001859D2" w:rsidRPr="007D1648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42C45A6" w14:textId="77777777" w:rsidR="001859D2" w:rsidRPr="007D1648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7D1648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7D1648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7D1648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27BD115A" w:rsidR="001859D2" w:rsidRPr="007D1648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27968592" w14:textId="77777777" w:rsidR="001859D2" w:rsidRPr="007D1648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2019 r. </w:t>
      </w:r>
    </w:p>
    <w:p w14:paraId="3B5578CC" w14:textId="531CA58F" w:rsidR="00252F3A" w:rsidRPr="007D1648" w:rsidRDefault="001859D2" w:rsidP="00EF61A2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), </w:t>
      </w:r>
    </w:p>
    <w:p w14:paraId="0D085304" w14:textId="25562D7A" w:rsidR="00EF61A2" w:rsidRPr="007D1648" w:rsidRDefault="00EF61A2" w:rsidP="00EF61A2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125098BF" w:rsidR="001859D2" w:rsidRPr="007D1648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D1648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39008CA9" w14:textId="77777777" w:rsidR="00A106B1" w:rsidRPr="007D1648" w:rsidRDefault="00A106B1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B680432" w14:textId="56FD6F47" w:rsidR="00241778" w:rsidRPr="00FD01A9" w:rsidRDefault="00241778" w:rsidP="00241778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FD01A9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FD01A9">
        <w:rPr>
          <w:rFonts w:ascii="Tahoma" w:hAnsi="Tahoma" w:cs="Tahoma"/>
          <w:b/>
          <w:bCs/>
          <w:sz w:val="20"/>
          <w:szCs w:val="20"/>
          <w:lang w:val="pl-PL"/>
        </w:rPr>
        <w:t xml:space="preserve"> pn. „</w:t>
      </w:r>
      <w:r w:rsidR="006312A0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Budowa stadionu sportowego w miejscowości Cedry Wielkie</w:t>
      </w:r>
      <w:r w:rsidR="00F803CC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 Gmina Cedry Wielkie</w:t>
      </w:r>
      <w:r w:rsidRPr="00FD01A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 w:rsidRPr="00FD01A9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FD01A9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BE49144" w14:textId="77777777" w:rsidR="001859D2" w:rsidRPr="007D1648" w:rsidRDefault="001859D2" w:rsidP="00541737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0AA5D72A" w14:textId="77777777" w:rsidR="001859D2" w:rsidRPr="007D1648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79CEA495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Oświadczam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sz w:val="20"/>
          <w:szCs w:val="20"/>
        </w:rPr>
        <w:t>że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spełniam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warunki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udziału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postępowaniu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określone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przez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Zamawiającego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7D1648">
        <w:rPr>
          <w:rFonts w:ascii="Tahoma" w:hAnsi="Tahoma" w:cs="Tahoma"/>
          <w:sz w:val="20"/>
          <w:szCs w:val="20"/>
        </w:rPr>
        <w:t>Specyfikacji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Warunków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7D1648">
        <w:rPr>
          <w:rFonts w:ascii="Tahoma" w:hAnsi="Tahoma" w:cs="Tahoma"/>
          <w:sz w:val="20"/>
          <w:szCs w:val="20"/>
        </w:rPr>
        <w:t>ust</w:t>
      </w:r>
      <w:proofErr w:type="spellEnd"/>
      <w:r w:rsidRPr="007D1648">
        <w:rPr>
          <w:rFonts w:ascii="Tahoma" w:hAnsi="Tahoma" w:cs="Tahoma"/>
          <w:sz w:val="20"/>
          <w:szCs w:val="20"/>
        </w:rPr>
        <w:t>.</w:t>
      </w:r>
      <w:r w:rsidR="0061468D">
        <w:rPr>
          <w:rFonts w:ascii="Tahoma" w:hAnsi="Tahoma" w:cs="Tahoma"/>
          <w:sz w:val="20"/>
          <w:szCs w:val="20"/>
        </w:rPr>
        <w:t xml:space="preserve"> VIII</w:t>
      </w:r>
      <w:r w:rsidR="00F803CC">
        <w:rPr>
          <w:rFonts w:ascii="Tahoma" w:hAnsi="Tahoma" w:cs="Tahoma"/>
          <w:sz w:val="20"/>
          <w:szCs w:val="20"/>
        </w:rPr>
        <w:t xml:space="preserve"> SWZ</w:t>
      </w:r>
    </w:p>
    <w:p w14:paraId="7A3DB5BD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18AA9C3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7D1648">
        <w:rPr>
          <w:rFonts w:ascii="Tahoma" w:hAnsi="Tahoma" w:cs="Tahoma"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………….……. r. </w:t>
      </w:r>
    </w:p>
    <w:p w14:paraId="46D2245F" w14:textId="13A744E1" w:rsidR="00002F9B" w:rsidRPr="007D1648" w:rsidRDefault="00002F9B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DC76A2C" w14:textId="07183D9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="0091786A" w:rsidRPr="007D1648">
        <w:rPr>
          <w:rFonts w:ascii="Tahoma" w:hAnsi="Tahoma" w:cs="Tahoma"/>
          <w:sz w:val="20"/>
          <w:szCs w:val="20"/>
        </w:rPr>
        <w:t xml:space="preserve">         </w:t>
      </w:r>
      <w:r w:rsidRPr="007D1648">
        <w:rPr>
          <w:rFonts w:ascii="Tahoma" w:hAnsi="Tahoma" w:cs="Tahoma"/>
          <w:sz w:val="20"/>
          <w:szCs w:val="20"/>
        </w:rPr>
        <w:t>………………………………………</w:t>
      </w:r>
    </w:p>
    <w:p w14:paraId="4AE007C7" w14:textId="6BF3BFC5" w:rsidR="0091786A" w:rsidRPr="007D1648" w:rsidRDefault="00EF61A2" w:rsidP="00EF61A2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3713C1DD" w14:textId="77777777" w:rsidR="00002F9B" w:rsidRPr="007D1648" w:rsidRDefault="00002F9B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7D1648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7D1648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7D1648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7D1648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7D1648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7D1648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7D1648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7D1648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7D1648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i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7D1648">
        <w:rPr>
          <w:rFonts w:ascii="Tahoma" w:hAnsi="Tahoma" w:cs="Tahoma"/>
          <w:sz w:val="20"/>
          <w:szCs w:val="20"/>
          <w:lang w:val="pl-PL"/>
        </w:rPr>
        <w:t>my</w:t>
      </w:r>
      <w:r w:rsidR="00950E75" w:rsidRPr="007D1648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7D1648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7D1648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7D1648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7D1648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  <w:r w:rsidRPr="007D1648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7D1648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7D1648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7D1648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7D1648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1D825D55" w14:textId="6DFE1B79" w:rsidR="006A44DA" w:rsidRPr="007D1648" w:rsidRDefault="006A44DA" w:rsidP="00AF031F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7D1648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7D1648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7D1648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7D1648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Oświadczam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7D1648">
        <w:rPr>
          <w:rFonts w:ascii="Tahoma" w:hAnsi="Tahoma" w:cs="Tahoma"/>
          <w:sz w:val="20"/>
          <w:szCs w:val="20"/>
        </w:rPr>
        <w:t>że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wszystkie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7D1648">
        <w:rPr>
          <w:rFonts w:ascii="Tahoma" w:hAnsi="Tahoma" w:cs="Tahoma"/>
          <w:sz w:val="20"/>
          <w:szCs w:val="20"/>
        </w:rPr>
        <w:t>podane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powyższych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oświadczeniach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aktualne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r w:rsidRPr="007D1648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7D1648">
        <w:rPr>
          <w:rFonts w:ascii="Tahoma" w:hAnsi="Tahoma" w:cs="Tahoma"/>
          <w:sz w:val="20"/>
          <w:szCs w:val="20"/>
        </w:rPr>
        <w:t>zgodne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sz w:val="20"/>
          <w:szCs w:val="20"/>
        </w:rPr>
        <w:t>prawdą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oraz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zostały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przedstawione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sz w:val="20"/>
          <w:szCs w:val="20"/>
        </w:rPr>
        <w:t>pełną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świadomością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konsekwencji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wprowadzenia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zamawiającego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błąd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przedstawianiu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informacji</w:t>
      </w:r>
      <w:proofErr w:type="spellEnd"/>
      <w:r w:rsidRPr="007D1648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6F8B66C" w14:textId="04753914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 xml:space="preserve">…………….……. </w:t>
      </w: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7D1648">
        <w:rPr>
          <w:rFonts w:ascii="Tahoma" w:hAnsi="Tahoma" w:cs="Tahoma"/>
          <w:sz w:val="20"/>
          <w:szCs w:val="20"/>
        </w:rPr>
        <w:t>dnia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………….……. r. </w:t>
      </w:r>
    </w:p>
    <w:p w14:paraId="5E7B18C3" w14:textId="3C6E791B" w:rsidR="001859D2" w:rsidRPr="007D1648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="003E5497" w:rsidRPr="007D1648">
        <w:rPr>
          <w:rFonts w:ascii="Tahoma" w:hAnsi="Tahoma" w:cs="Tahoma"/>
          <w:sz w:val="20"/>
          <w:szCs w:val="20"/>
        </w:rPr>
        <w:tab/>
      </w:r>
      <w:r w:rsidRPr="007D164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0CA6265F" w14:textId="3D3D14AC" w:rsidR="001859D2" w:rsidRPr="00AF031F" w:rsidRDefault="001859D2" w:rsidP="00AF031F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7D1648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7D1648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7D1648">
        <w:rPr>
          <w:rFonts w:ascii="Tahoma" w:hAnsi="Tahoma" w:cs="Tahoma"/>
          <w:i/>
          <w:sz w:val="20"/>
          <w:szCs w:val="20"/>
        </w:rPr>
        <w:t>)</w:t>
      </w:r>
    </w:p>
    <w:p w14:paraId="5D1AD19E" w14:textId="77777777" w:rsidR="001859D2" w:rsidRPr="007D1648" w:rsidRDefault="001859D2" w:rsidP="004A1638">
      <w:pPr>
        <w:spacing w:line="23" w:lineRule="atLeast"/>
        <w:ind w:left="3540" w:firstLine="708"/>
        <w:rPr>
          <w:rFonts w:ascii="Tahoma" w:eastAsia="TimesNewRoman" w:hAnsi="Tahoma" w:cs="Tahoma"/>
          <w:b/>
          <w:sz w:val="20"/>
          <w:szCs w:val="20"/>
          <w:u w:val="single"/>
        </w:rPr>
      </w:pPr>
    </w:p>
    <w:p w14:paraId="68E882B2" w14:textId="77777777" w:rsidR="001859D2" w:rsidRPr="007D1648" w:rsidRDefault="001859D2" w:rsidP="004A1638">
      <w:pPr>
        <w:spacing w:line="23" w:lineRule="atLeast"/>
        <w:ind w:left="3540" w:firstLine="708"/>
        <w:rPr>
          <w:rFonts w:ascii="Tahoma" w:eastAsia="TimesNewRoman" w:hAnsi="Tahoma" w:cs="Tahoma"/>
          <w:b/>
          <w:sz w:val="20"/>
          <w:szCs w:val="20"/>
          <w:u w:val="single"/>
        </w:rPr>
      </w:pPr>
    </w:p>
    <w:p w14:paraId="74CEE4BE" w14:textId="43A8ADC9" w:rsidR="00616DC1" w:rsidRPr="007D1648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604F8080" w14:textId="77777777" w:rsidR="00F009F3" w:rsidRPr="007D1648" w:rsidRDefault="00F009F3" w:rsidP="004A1638">
      <w:pPr>
        <w:suppressAutoHyphens/>
        <w:spacing w:line="23" w:lineRule="atLeast"/>
        <w:jc w:val="right"/>
        <w:rPr>
          <w:rFonts w:ascii="Tahoma" w:hAnsi="Tahoma" w:cs="Tahoma"/>
          <w:b/>
          <w:strike/>
          <w:sz w:val="20"/>
          <w:szCs w:val="20"/>
          <w:lang w:val="pl-PL" w:eastAsia="ar-SA"/>
        </w:rPr>
      </w:pPr>
    </w:p>
    <w:p w14:paraId="0C4CCBEE" w14:textId="4E5B1E6E" w:rsidR="00772AFE" w:rsidRPr="007D1648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7D1648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143F99" w:rsidRDefault="00143F99" w:rsidP="00772AFE"/>
                          <w:p w14:paraId="607F1B9E" w14:textId="77777777" w:rsidR="00143F99" w:rsidRDefault="00143F99" w:rsidP="00772AFE"/>
                          <w:p w14:paraId="0753618E" w14:textId="77777777" w:rsidR="00143F99" w:rsidRDefault="00143F99" w:rsidP="00772AFE"/>
                          <w:p w14:paraId="24D2404E" w14:textId="77777777" w:rsidR="00143F99" w:rsidRPr="006A59BC" w:rsidRDefault="00143F9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143F99" w:rsidRDefault="00143F9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143F99" w:rsidRDefault="00143F9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143F99" w:rsidRPr="00823F8A" w:rsidRDefault="00143F9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7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" strokeweight=".5pt">
                <v:textbox inset=".25pt,.25pt,.25pt,.25pt">
                  <w:txbxContent>
                    <w:p w14:paraId="24A1712A" w14:textId="77777777" w:rsidR="00143F99" w:rsidRDefault="00143F99" w:rsidP="00772AFE"/>
                    <w:p w14:paraId="607F1B9E" w14:textId="77777777" w:rsidR="00143F99" w:rsidRDefault="00143F99" w:rsidP="00772AFE"/>
                    <w:p w14:paraId="0753618E" w14:textId="77777777" w:rsidR="00143F99" w:rsidRDefault="00143F99" w:rsidP="00772AFE"/>
                    <w:p w14:paraId="24D2404E" w14:textId="77777777" w:rsidR="00143F99" w:rsidRPr="006A59BC" w:rsidRDefault="00143F9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143F99" w:rsidRDefault="00143F9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143F99" w:rsidRDefault="00143F9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143F99" w:rsidRPr="00823F8A" w:rsidRDefault="00143F9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7D1648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7D1648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EE6048" w:rsidRPr="007D1648">
        <w:rPr>
          <w:rFonts w:ascii="Tahoma" w:hAnsi="Tahoma" w:cs="Tahoma"/>
          <w:b/>
          <w:bCs/>
          <w:sz w:val="20"/>
          <w:szCs w:val="20"/>
        </w:rPr>
        <w:t>4</w:t>
      </w:r>
      <w:r w:rsidR="008B2CFE" w:rsidRPr="007D1648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7D1648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36BB779F" w:rsidR="00772AFE" w:rsidRPr="007D1648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7D1648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2932E7" w:rsidRPr="007D1648">
        <w:rPr>
          <w:rFonts w:ascii="Tahoma" w:hAnsi="Tahoma" w:cs="Tahoma"/>
          <w:b/>
          <w:bCs/>
          <w:sz w:val="20"/>
          <w:szCs w:val="20"/>
        </w:rPr>
        <w:t>SZ.271.</w:t>
      </w:r>
      <w:r w:rsidR="006312A0">
        <w:rPr>
          <w:rFonts w:ascii="Tahoma" w:hAnsi="Tahoma" w:cs="Tahoma"/>
          <w:b/>
          <w:bCs/>
          <w:sz w:val="20"/>
          <w:szCs w:val="20"/>
        </w:rPr>
        <w:t>4</w:t>
      </w:r>
      <w:r w:rsidR="00207739">
        <w:rPr>
          <w:rFonts w:ascii="Tahoma" w:hAnsi="Tahoma" w:cs="Tahoma"/>
          <w:b/>
          <w:bCs/>
          <w:sz w:val="20"/>
          <w:szCs w:val="20"/>
        </w:rPr>
        <w:t>.2024</w:t>
      </w:r>
    </w:p>
    <w:p w14:paraId="76DDCA53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47FB740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2A6069D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7D1648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60ACDF2E" w14:textId="77777777" w:rsidR="00772AFE" w:rsidRPr="007D1648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F471450" w14:textId="658020A8" w:rsidR="009C4EB3" w:rsidRPr="00FD01A9" w:rsidRDefault="00772AFE" w:rsidP="004A1638">
      <w:pPr>
        <w:suppressAutoHyphens/>
        <w:spacing w:line="23" w:lineRule="atLeast"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  <w:r w:rsidRPr="00FD01A9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postępowaniu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o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udzielenie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zamówienia </w:t>
      </w:r>
      <w:proofErr w:type="spellStart"/>
      <w:r w:rsidRPr="00FD01A9">
        <w:rPr>
          <w:rFonts w:ascii="Tahoma" w:hAnsi="Tahoma" w:cs="Tahoma"/>
          <w:bCs/>
          <w:sz w:val="20"/>
          <w:szCs w:val="20"/>
        </w:rPr>
        <w:t>publicznego</w:t>
      </w:r>
      <w:proofErr w:type="spellEnd"/>
      <w:r w:rsidRPr="00FD01A9">
        <w:rPr>
          <w:rFonts w:ascii="Tahoma" w:hAnsi="Tahoma" w:cs="Tahoma"/>
          <w:bCs/>
          <w:sz w:val="20"/>
          <w:szCs w:val="20"/>
        </w:rPr>
        <w:t xml:space="preserve"> </w:t>
      </w:r>
      <w:r w:rsidRPr="00FD01A9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2932E7" w:rsidRPr="00FD01A9">
        <w:rPr>
          <w:rFonts w:ascii="Tahoma" w:hAnsi="Tahoma" w:cs="Tahoma"/>
          <w:b/>
          <w:bCs/>
          <w:sz w:val="20"/>
          <w:szCs w:val="20"/>
        </w:rPr>
        <w:t>SZ.271.</w:t>
      </w:r>
      <w:r w:rsidR="006312A0">
        <w:rPr>
          <w:rFonts w:ascii="Tahoma" w:hAnsi="Tahoma" w:cs="Tahoma"/>
          <w:b/>
          <w:bCs/>
          <w:sz w:val="20"/>
          <w:szCs w:val="20"/>
        </w:rPr>
        <w:t>4</w:t>
      </w:r>
      <w:r w:rsidR="00207739" w:rsidRPr="00FD01A9">
        <w:rPr>
          <w:rFonts w:ascii="Tahoma" w:hAnsi="Tahoma" w:cs="Tahoma"/>
          <w:b/>
          <w:bCs/>
          <w:sz w:val="20"/>
          <w:szCs w:val="20"/>
        </w:rPr>
        <w:t>.2024</w:t>
      </w:r>
      <w:r w:rsidR="002932E7" w:rsidRPr="00FD01A9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="005C4E9F" w:rsidRPr="00FD01A9">
        <w:rPr>
          <w:rFonts w:ascii="Tahoma" w:hAnsi="Tahoma" w:cs="Tahoma"/>
          <w:bCs/>
          <w:sz w:val="20"/>
          <w:szCs w:val="20"/>
        </w:rPr>
        <w:t>pn</w:t>
      </w:r>
      <w:proofErr w:type="spellEnd"/>
      <w:r w:rsidR="005C4E9F" w:rsidRPr="00FD01A9">
        <w:rPr>
          <w:rFonts w:ascii="Tahoma" w:hAnsi="Tahoma" w:cs="Tahoma"/>
          <w:bCs/>
          <w:sz w:val="20"/>
          <w:szCs w:val="20"/>
        </w:rPr>
        <w:t>.</w:t>
      </w:r>
      <w:r w:rsidR="008B2CFE" w:rsidRPr="00FD01A9">
        <w:rPr>
          <w:rFonts w:ascii="Tahoma" w:hAnsi="Tahoma" w:cs="Tahoma"/>
          <w:bCs/>
          <w:sz w:val="20"/>
          <w:szCs w:val="20"/>
        </w:rPr>
        <w:t xml:space="preserve"> </w:t>
      </w:r>
      <w:r w:rsidR="00241778" w:rsidRPr="00FD01A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r w:rsidR="006312A0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Budowa stadionu sportowego w miejscowości Cedry Wielkie</w:t>
      </w:r>
      <w:r w:rsidR="003E7AA5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 Gmina Cedry Wielkie</w:t>
      </w:r>
      <w:bookmarkStart w:id="0" w:name="_GoBack"/>
      <w:bookmarkEnd w:id="0"/>
      <w:r w:rsidR="00241778" w:rsidRPr="00FD01A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”.</w:t>
      </w:r>
    </w:p>
    <w:p w14:paraId="70D31428" w14:textId="77777777" w:rsidR="00241778" w:rsidRDefault="00241778" w:rsidP="004A1638">
      <w:pPr>
        <w:suppressAutoHyphens/>
        <w:spacing w:line="23" w:lineRule="atLeast"/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</w:pPr>
    </w:p>
    <w:p w14:paraId="79C5555E" w14:textId="6DB4A678" w:rsidR="00772AFE" w:rsidRPr="007D1648" w:rsidRDefault="00772AFE" w:rsidP="004A1638">
      <w:pPr>
        <w:suppressAutoHyphens/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Działając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imieniu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……………………………………………………………. </w:t>
      </w:r>
      <w:proofErr w:type="spellStart"/>
      <w:r w:rsidRPr="007D1648">
        <w:rPr>
          <w:rFonts w:ascii="Tahoma" w:hAnsi="Tahoma" w:cs="Tahoma"/>
          <w:sz w:val="20"/>
          <w:szCs w:val="20"/>
        </w:rPr>
        <w:t>zobowiązuje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się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dla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7D1648">
        <w:rPr>
          <w:rFonts w:ascii="Tahoma" w:hAnsi="Tahoma" w:cs="Tahoma"/>
          <w:sz w:val="20"/>
          <w:szCs w:val="20"/>
        </w:rPr>
        <w:t>biorącego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udział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przedmiotowym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postępowaniu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swoich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następującym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zakresie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7D1648">
        <w:rPr>
          <w:rFonts w:ascii="Tahoma" w:hAnsi="Tahoma" w:cs="Tahoma"/>
          <w:sz w:val="20"/>
          <w:szCs w:val="20"/>
        </w:rPr>
        <w:t>.</w:t>
      </w:r>
      <w:r w:rsidRPr="007D1648">
        <w:rPr>
          <w:rFonts w:ascii="Tahoma" w:hAnsi="Tahoma" w:cs="Tahoma"/>
          <w:sz w:val="20"/>
          <w:szCs w:val="20"/>
        </w:rPr>
        <w:t>……</w:t>
      </w:r>
      <w:r w:rsidR="000C4063" w:rsidRPr="007D1648">
        <w:rPr>
          <w:rFonts w:ascii="Tahoma" w:hAnsi="Tahoma" w:cs="Tahoma"/>
          <w:sz w:val="20"/>
          <w:szCs w:val="20"/>
        </w:rPr>
        <w:t>……………………</w:t>
      </w:r>
      <w:r w:rsidR="005D3953" w:rsidRPr="007D1648">
        <w:rPr>
          <w:rFonts w:ascii="Tahoma" w:hAnsi="Tahoma" w:cs="Tahoma"/>
          <w:sz w:val="20"/>
          <w:szCs w:val="20"/>
        </w:rPr>
        <w:t>………………………………………</w:t>
      </w:r>
    </w:p>
    <w:p w14:paraId="2268FFAC" w14:textId="77777777" w:rsidR="00772AFE" w:rsidRPr="007D1648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7D1648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7D1648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7D1648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Zakres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7D1648">
        <w:rPr>
          <w:rFonts w:ascii="Tahoma" w:hAnsi="Tahoma" w:cs="Tahoma"/>
          <w:sz w:val="20"/>
          <w:szCs w:val="20"/>
        </w:rPr>
        <w:t>będzie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następujący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………………………………</w:t>
      </w:r>
      <w:r w:rsidRPr="007D1648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7D1648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0716176D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r w:rsidRPr="007D1648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będzie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sz w:val="20"/>
          <w:szCs w:val="20"/>
        </w:rPr>
        <w:t>następując</w:t>
      </w:r>
      <w:r w:rsidR="000C4063" w:rsidRPr="007D1648">
        <w:rPr>
          <w:rFonts w:ascii="Tahoma" w:hAnsi="Tahoma" w:cs="Tahoma"/>
          <w:sz w:val="20"/>
          <w:szCs w:val="20"/>
        </w:rPr>
        <w:t>y</w:t>
      </w:r>
      <w:proofErr w:type="spellEnd"/>
      <w:r w:rsidRPr="007D1648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….</w:t>
      </w:r>
      <w:r w:rsidRPr="007D1648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7D1648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37D6E7F6" w:rsidR="00772AFE" w:rsidRPr="007D1648" w:rsidRDefault="00772AFE">
      <w:pPr>
        <w:numPr>
          <w:ilvl w:val="6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7D1648">
        <w:rPr>
          <w:rFonts w:ascii="Tahoma" w:hAnsi="Tahoma" w:cs="Tahoma"/>
          <w:sz w:val="20"/>
          <w:szCs w:val="20"/>
        </w:rPr>
        <w:t>Zakres</w:t>
      </w:r>
      <w:proofErr w:type="spellEnd"/>
      <w:r w:rsidRPr="007D1648">
        <w:rPr>
          <w:rFonts w:ascii="Tahoma" w:hAnsi="Tahoma" w:cs="Tahoma"/>
          <w:sz w:val="20"/>
          <w:szCs w:val="20"/>
        </w:rPr>
        <w:t xml:space="preserve"> </w:t>
      </w:r>
      <w:r w:rsidR="000C4063" w:rsidRPr="007D1648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D3953" w:rsidRPr="007D1648">
        <w:rPr>
          <w:rFonts w:ascii="Tahoma" w:hAnsi="Tahoma" w:cs="Tahoma"/>
          <w:sz w:val="20"/>
          <w:szCs w:val="20"/>
        </w:rPr>
        <w:t>roboty</w:t>
      </w:r>
      <w:proofErr w:type="spellEnd"/>
      <w:r w:rsidR="005D3953" w:rsidRPr="007D1648">
        <w:rPr>
          <w:rFonts w:ascii="Tahoma" w:hAnsi="Tahoma" w:cs="Tahoma"/>
          <w:sz w:val="20"/>
          <w:szCs w:val="20"/>
        </w:rPr>
        <w:t>,</w:t>
      </w:r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7D1648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7D1648">
        <w:rPr>
          <w:rFonts w:ascii="Tahoma" w:hAnsi="Tahoma" w:cs="Tahoma"/>
          <w:sz w:val="20"/>
          <w:szCs w:val="20"/>
        </w:rPr>
        <w:t xml:space="preserve"> dotyczą.</w:t>
      </w:r>
      <w:r w:rsidRPr="007D1648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7D1648">
        <w:rPr>
          <w:rFonts w:ascii="Tahoma" w:hAnsi="Tahoma" w:cs="Tahoma"/>
          <w:sz w:val="20"/>
          <w:szCs w:val="20"/>
        </w:rPr>
        <w:t>………………….</w:t>
      </w:r>
      <w:r w:rsidRPr="007D1648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7D1648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7D1648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7D1648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7D1648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7D1648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7D1648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7D1648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5263C6" w:rsidRPr="007D1648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Osoby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upoważnione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podpisania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zobowiązania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imieniu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udostępniającego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5263C6" w:rsidRPr="007D1648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Imię</w:t>
            </w:r>
            <w:proofErr w:type="spellEnd"/>
            <w:r w:rsidRPr="007D1648">
              <w:rPr>
                <w:rFonts w:ascii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1648">
              <w:rPr>
                <w:rFonts w:ascii="Tahoma" w:hAnsi="Tahoma" w:cs="Tahoma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D1648">
              <w:rPr>
                <w:rFonts w:ascii="Tahoma" w:hAnsi="Tahoma" w:cs="Tahoma"/>
                <w:sz w:val="20"/>
                <w:szCs w:val="20"/>
              </w:rPr>
              <w:t>Podpis</w:t>
            </w:r>
            <w:proofErr w:type="spellEnd"/>
          </w:p>
        </w:tc>
      </w:tr>
      <w:tr w:rsidR="005263C6" w:rsidRPr="007D1648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1648">
              <w:rPr>
                <w:rFonts w:ascii="Tahoma" w:hAnsi="Tahoma" w:cs="Tahoma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2AFE" w:rsidRPr="007D1648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  <w:r w:rsidRPr="007D1648">
              <w:rPr>
                <w:rFonts w:ascii="Tahoma" w:hAnsi="Tahoma" w:cs="Tahoma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7D1648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7D1648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7D164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7D1648" w:rsidSect="00AF031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134" w:bottom="1134" w:left="709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00F68" w14:textId="77777777" w:rsidR="00D045E2" w:rsidRDefault="00D045E2">
      <w:r>
        <w:separator/>
      </w:r>
    </w:p>
  </w:endnote>
  <w:endnote w:type="continuationSeparator" w:id="0">
    <w:p w14:paraId="1A62509F" w14:textId="77777777" w:rsidR="00D045E2" w:rsidRDefault="00D0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2477A0D5" w:rsidR="00143F99" w:rsidRDefault="00143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AA5" w:rsidRPr="003E7AA5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143F99" w:rsidRDefault="00143F9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07B3CDB4" w:rsidR="00143F99" w:rsidRDefault="00143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AA5" w:rsidRPr="003E7AA5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143F99" w:rsidRDefault="00143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D32E3" w14:textId="77777777" w:rsidR="00D045E2" w:rsidRDefault="00D045E2">
      <w:r>
        <w:separator/>
      </w:r>
    </w:p>
  </w:footnote>
  <w:footnote w:type="continuationSeparator" w:id="0">
    <w:p w14:paraId="2F02C210" w14:textId="77777777" w:rsidR="00D045E2" w:rsidRDefault="00D0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143F99" w:rsidRDefault="00143F99">
    <w:pPr>
      <w:pStyle w:val="Nagwek"/>
    </w:pPr>
  </w:p>
  <w:p w14:paraId="385994FA" w14:textId="6D5C4B19" w:rsidR="00143F99" w:rsidRDefault="00143F9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143F99" w:rsidRDefault="00143F99">
    <w:pPr>
      <w:pStyle w:val="Nagwek"/>
    </w:pPr>
  </w:p>
  <w:p w14:paraId="10FE70F9" w14:textId="77777777" w:rsidR="00143F99" w:rsidRDefault="00143F99">
    <w:pPr>
      <w:pStyle w:val="Nagwek"/>
    </w:pPr>
  </w:p>
  <w:p w14:paraId="14BE8250" w14:textId="4E829BA2" w:rsidR="00143F99" w:rsidRDefault="00143F99">
    <w:pPr>
      <w:pStyle w:val="Nagwek"/>
      <w:rPr>
        <w:noProof/>
      </w:rPr>
    </w:pPr>
    <w: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1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4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8611C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067BB"/>
    <w:multiLevelType w:val="hybridMultilevel"/>
    <w:tmpl w:val="03B6AD48"/>
    <w:lvl w:ilvl="0" w:tplc="1A800228">
      <w:start w:val="1"/>
      <w:numFmt w:val="decimal"/>
      <w:lvlText w:val="%1)"/>
      <w:lvlJc w:val="left"/>
      <w:pPr>
        <w:ind w:left="12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D86CC2"/>
    <w:multiLevelType w:val="multilevel"/>
    <w:tmpl w:val="39C8F60A"/>
    <w:styleLink w:val="WW8Num9"/>
    <w:lvl w:ilvl="0">
      <w:numFmt w:val="bullet"/>
      <w:pStyle w:val="Listapunktowana1"/>
      <w:lvlText w:val=""/>
      <w:lvlJc w:val="left"/>
      <w:pPr>
        <w:ind w:left="1081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0D011ADA"/>
    <w:multiLevelType w:val="hybridMultilevel"/>
    <w:tmpl w:val="446E8B7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3A4551"/>
    <w:multiLevelType w:val="hybridMultilevel"/>
    <w:tmpl w:val="B0264C44"/>
    <w:lvl w:ilvl="0" w:tplc="0D2472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23EE296E"/>
    <w:multiLevelType w:val="multilevel"/>
    <w:tmpl w:val="7428820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rFonts w:ascii="Times New Roman" w:eastAsia="Tahoma" w:hAnsi="Times New Roman" w:cs="Times New Roman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5" w15:restartNumberingAfterBreak="0">
    <w:nsid w:val="26BE7E3A"/>
    <w:multiLevelType w:val="hybridMultilevel"/>
    <w:tmpl w:val="A146813A"/>
    <w:styleLink w:val="WWNum32"/>
    <w:lvl w:ilvl="0" w:tplc="7924E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330DB8"/>
    <w:multiLevelType w:val="hybridMultilevel"/>
    <w:tmpl w:val="0E427DB6"/>
    <w:styleLink w:val="WWNum3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495AFD"/>
    <w:multiLevelType w:val="hybridMultilevel"/>
    <w:tmpl w:val="49E8B5A4"/>
    <w:lvl w:ilvl="0" w:tplc="8A30F89C">
      <w:start w:val="8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86960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060409"/>
    <w:multiLevelType w:val="hybridMultilevel"/>
    <w:tmpl w:val="D596868E"/>
    <w:lvl w:ilvl="0" w:tplc="C98A43A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4" w15:restartNumberingAfterBreak="0">
    <w:nsid w:val="2DF95C1B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8" w15:restartNumberingAfterBreak="0">
    <w:nsid w:val="37A91763"/>
    <w:multiLevelType w:val="hybridMultilevel"/>
    <w:tmpl w:val="CCF43862"/>
    <w:lvl w:ilvl="0" w:tplc="C98A43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517F8C"/>
    <w:multiLevelType w:val="hybridMultilevel"/>
    <w:tmpl w:val="9D0E8A82"/>
    <w:lvl w:ilvl="0" w:tplc="0E287CC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4F5001"/>
    <w:multiLevelType w:val="hybridMultilevel"/>
    <w:tmpl w:val="F23ED802"/>
    <w:lvl w:ilvl="0" w:tplc="4E466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845A94"/>
    <w:multiLevelType w:val="hybridMultilevel"/>
    <w:tmpl w:val="71681D94"/>
    <w:lvl w:ilvl="0" w:tplc="82AC6D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8" w15:restartNumberingAfterBreak="0">
    <w:nsid w:val="4B97332F"/>
    <w:multiLevelType w:val="hybridMultilevel"/>
    <w:tmpl w:val="D9D2F160"/>
    <w:lvl w:ilvl="0" w:tplc="6E9E1FD8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AA3C8B"/>
    <w:multiLevelType w:val="hybridMultilevel"/>
    <w:tmpl w:val="E7380F02"/>
    <w:styleLink w:val="WWNum11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8" w15:restartNumberingAfterBreak="0">
    <w:nsid w:val="5E36195D"/>
    <w:multiLevelType w:val="multilevel"/>
    <w:tmpl w:val="8AC66CA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6A3A3F"/>
    <w:multiLevelType w:val="hybridMultilevel"/>
    <w:tmpl w:val="4EDEF8D4"/>
    <w:lvl w:ilvl="0" w:tplc="E25469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3C807DE">
      <w:start w:val="12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4082569"/>
    <w:multiLevelType w:val="multilevel"/>
    <w:tmpl w:val="EC229978"/>
    <w:styleLink w:val="WWNum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9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82"/>
  </w:num>
  <w:num w:numId="3">
    <w:abstractNumId w:val="36"/>
  </w:num>
  <w:num w:numId="4">
    <w:abstractNumId w:val="54"/>
  </w:num>
  <w:num w:numId="5">
    <w:abstractNumId w:val="67"/>
  </w:num>
  <w:num w:numId="6">
    <w:abstractNumId w:val="47"/>
  </w:num>
  <w:num w:numId="7">
    <w:abstractNumId w:val="5"/>
  </w:num>
  <w:num w:numId="8">
    <w:abstractNumId w:val="19"/>
  </w:num>
  <w:num w:numId="9">
    <w:abstractNumId w:val="53"/>
    <w:lvlOverride w:ilvl="0">
      <w:startOverride w:val="1"/>
    </w:lvlOverride>
  </w:num>
  <w:num w:numId="10">
    <w:abstractNumId w:val="72"/>
  </w:num>
  <w:num w:numId="11">
    <w:abstractNumId w:val="65"/>
    <w:lvlOverride w:ilvl="0">
      <w:startOverride w:val="1"/>
    </w:lvlOverride>
  </w:num>
  <w:num w:numId="12">
    <w:abstractNumId w:val="32"/>
  </w:num>
  <w:num w:numId="13">
    <w:abstractNumId w:val="80"/>
  </w:num>
  <w:num w:numId="14">
    <w:abstractNumId w:val="20"/>
  </w:num>
  <w:num w:numId="15">
    <w:abstractNumId w:val="24"/>
  </w:num>
  <w:num w:numId="16">
    <w:abstractNumId w:val="55"/>
  </w:num>
  <w:num w:numId="17">
    <w:abstractNumId w:val="28"/>
  </w:num>
  <w:num w:numId="18">
    <w:abstractNumId w:val="35"/>
  </w:num>
  <w:num w:numId="19">
    <w:abstractNumId w:val="68"/>
  </w:num>
  <w:num w:numId="20">
    <w:abstractNumId w:val="78"/>
  </w:num>
  <w:num w:numId="21">
    <w:abstractNumId w:val="31"/>
  </w:num>
  <w:num w:numId="22">
    <w:abstractNumId w:val="21"/>
    <w:lvlOverride w:ilvl="0">
      <w:lvl w:ilvl="0">
        <w:numFmt w:val="bullet"/>
        <w:pStyle w:val="Listapunktowana1"/>
        <w:lvlText w:val=""/>
        <w:lvlJc w:val="left"/>
        <w:pPr>
          <w:ind w:left="928" w:hanging="360"/>
        </w:pPr>
        <w:rPr>
          <w:rFonts w:ascii="Symbol" w:hAnsi="Symbol" w:cs="Symbol"/>
          <w:color w:val="000000"/>
        </w:rPr>
      </w:lvl>
    </w:lvlOverride>
  </w:num>
  <w:num w:numId="23">
    <w:abstractNumId w:val="21"/>
  </w:num>
  <w:num w:numId="24">
    <w:abstractNumId w:val="81"/>
  </w:num>
  <w:num w:numId="25">
    <w:abstractNumId w:val="44"/>
  </w:num>
  <w:num w:numId="26">
    <w:abstractNumId w:val="34"/>
  </w:num>
  <w:num w:numId="27">
    <w:abstractNumId w:val="9"/>
  </w:num>
  <w:num w:numId="28">
    <w:abstractNumId w:val="50"/>
  </w:num>
  <w:num w:numId="29">
    <w:abstractNumId w:val="42"/>
  </w:num>
  <w:num w:numId="30">
    <w:abstractNumId w:val="75"/>
  </w:num>
  <w:num w:numId="31">
    <w:abstractNumId w:val="71"/>
  </w:num>
  <w:num w:numId="32">
    <w:abstractNumId w:val="46"/>
  </w:num>
  <w:num w:numId="33">
    <w:abstractNumId w:val="58"/>
  </w:num>
  <w:num w:numId="34">
    <w:abstractNumId w:val="14"/>
  </w:num>
  <w:num w:numId="35">
    <w:abstractNumId w:val="40"/>
  </w:num>
  <w:num w:numId="36">
    <w:abstractNumId w:val="45"/>
  </w:num>
  <w:num w:numId="37">
    <w:abstractNumId w:val="27"/>
  </w:num>
  <w:num w:numId="38">
    <w:abstractNumId w:val="62"/>
  </w:num>
  <w:num w:numId="39">
    <w:abstractNumId w:val="25"/>
  </w:num>
  <w:num w:numId="40">
    <w:abstractNumId w:val="38"/>
  </w:num>
  <w:num w:numId="41">
    <w:abstractNumId w:val="41"/>
  </w:num>
  <w:num w:numId="42">
    <w:abstractNumId w:val="74"/>
  </w:num>
  <w:num w:numId="43">
    <w:abstractNumId w:val="37"/>
  </w:num>
  <w:num w:numId="44">
    <w:abstractNumId w:val="69"/>
  </w:num>
  <w:num w:numId="45">
    <w:abstractNumId w:val="18"/>
  </w:num>
  <w:num w:numId="46">
    <w:abstractNumId w:val="26"/>
  </w:num>
  <w:num w:numId="47">
    <w:abstractNumId w:val="48"/>
  </w:num>
  <w:num w:numId="48">
    <w:abstractNumId w:val="43"/>
  </w:num>
  <w:num w:numId="49">
    <w:abstractNumId w:val="56"/>
  </w:num>
  <w:num w:numId="50">
    <w:abstractNumId w:val="16"/>
  </w:num>
  <w:num w:numId="51">
    <w:abstractNumId w:val="57"/>
  </w:num>
  <w:num w:numId="5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0DE1"/>
    <w:rsid w:val="00001388"/>
    <w:rsid w:val="00002B1C"/>
    <w:rsid w:val="00002F9B"/>
    <w:rsid w:val="00007946"/>
    <w:rsid w:val="000109CD"/>
    <w:rsid w:val="000131B9"/>
    <w:rsid w:val="00013430"/>
    <w:rsid w:val="0001572D"/>
    <w:rsid w:val="00017276"/>
    <w:rsid w:val="000172A7"/>
    <w:rsid w:val="0002504F"/>
    <w:rsid w:val="0002559D"/>
    <w:rsid w:val="00025A55"/>
    <w:rsid w:val="00027580"/>
    <w:rsid w:val="00030965"/>
    <w:rsid w:val="00030CDA"/>
    <w:rsid w:val="00032D50"/>
    <w:rsid w:val="00033C50"/>
    <w:rsid w:val="00035248"/>
    <w:rsid w:val="00036580"/>
    <w:rsid w:val="00037506"/>
    <w:rsid w:val="00041137"/>
    <w:rsid w:val="0004180F"/>
    <w:rsid w:val="00042E61"/>
    <w:rsid w:val="00044529"/>
    <w:rsid w:val="00046EC4"/>
    <w:rsid w:val="000479A2"/>
    <w:rsid w:val="000513EE"/>
    <w:rsid w:val="000516AE"/>
    <w:rsid w:val="00053B75"/>
    <w:rsid w:val="0005467C"/>
    <w:rsid w:val="0005581C"/>
    <w:rsid w:val="00056813"/>
    <w:rsid w:val="00061DD7"/>
    <w:rsid w:val="00065ACC"/>
    <w:rsid w:val="000665A2"/>
    <w:rsid w:val="000672D6"/>
    <w:rsid w:val="00071154"/>
    <w:rsid w:val="00071DE5"/>
    <w:rsid w:val="00073CF2"/>
    <w:rsid w:val="00073DC6"/>
    <w:rsid w:val="00075715"/>
    <w:rsid w:val="000760BB"/>
    <w:rsid w:val="00077923"/>
    <w:rsid w:val="00084458"/>
    <w:rsid w:val="000859EC"/>
    <w:rsid w:val="000861ED"/>
    <w:rsid w:val="00090445"/>
    <w:rsid w:val="00092810"/>
    <w:rsid w:val="0009287C"/>
    <w:rsid w:val="00092F0F"/>
    <w:rsid w:val="00094CC4"/>
    <w:rsid w:val="0009775A"/>
    <w:rsid w:val="000A003E"/>
    <w:rsid w:val="000A1AFF"/>
    <w:rsid w:val="000A22EB"/>
    <w:rsid w:val="000B1BC2"/>
    <w:rsid w:val="000B31EC"/>
    <w:rsid w:val="000B37EC"/>
    <w:rsid w:val="000B443D"/>
    <w:rsid w:val="000C10B6"/>
    <w:rsid w:val="000C1291"/>
    <w:rsid w:val="000C133A"/>
    <w:rsid w:val="000C17C2"/>
    <w:rsid w:val="000C2B5A"/>
    <w:rsid w:val="000C3BE2"/>
    <w:rsid w:val="000C4063"/>
    <w:rsid w:val="000C4679"/>
    <w:rsid w:val="000C539C"/>
    <w:rsid w:val="000C7CD5"/>
    <w:rsid w:val="000D1B09"/>
    <w:rsid w:val="000D29A0"/>
    <w:rsid w:val="000E0C2E"/>
    <w:rsid w:val="000E12C8"/>
    <w:rsid w:val="000E2EF9"/>
    <w:rsid w:val="000E5A13"/>
    <w:rsid w:val="000E7722"/>
    <w:rsid w:val="000E7A6A"/>
    <w:rsid w:val="000F425A"/>
    <w:rsid w:val="000F46F5"/>
    <w:rsid w:val="000F6D91"/>
    <w:rsid w:val="000F7EE6"/>
    <w:rsid w:val="00100FE5"/>
    <w:rsid w:val="0010309E"/>
    <w:rsid w:val="00104005"/>
    <w:rsid w:val="001131D9"/>
    <w:rsid w:val="00113C03"/>
    <w:rsid w:val="00114620"/>
    <w:rsid w:val="00115B0B"/>
    <w:rsid w:val="0012512D"/>
    <w:rsid w:val="001278BB"/>
    <w:rsid w:val="00130039"/>
    <w:rsid w:val="001349B4"/>
    <w:rsid w:val="00134B73"/>
    <w:rsid w:val="001367E8"/>
    <w:rsid w:val="001370B1"/>
    <w:rsid w:val="00137C58"/>
    <w:rsid w:val="0014335B"/>
    <w:rsid w:val="00143C38"/>
    <w:rsid w:val="00143F99"/>
    <w:rsid w:val="001456C8"/>
    <w:rsid w:val="00150A66"/>
    <w:rsid w:val="00150C3E"/>
    <w:rsid w:val="001524C8"/>
    <w:rsid w:val="00153297"/>
    <w:rsid w:val="00153470"/>
    <w:rsid w:val="0015528F"/>
    <w:rsid w:val="00164ECB"/>
    <w:rsid w:val="00166492"/>
    <w:rsid w:val="001704AD"/>
    <w:rsid w:val="001704BA"/>
    <w:rsid w:val="00171358"/>
    <w:rsid w:val="0017172E"/>
    <w:rsid w:val="0017299F"/>
    <w:rsid w:val="001731CD"/>
    <w:rsid w:val="0017611D"/>
    <w:rsid w:val="00176985"/>
    <w:rsid w:val="001773BB"/>
    <w:rsid w:val="00180226"/>
    <w:rsid w:val="00180C89"/>
    <w:rsid w:val="001818A7"/>
    <w:rsid w:val="001859D2"/>
    <w:rsid w:val="00186FC8"/>
    <w:rsid w:val="0019074A"/>
    <w:rsid w:val="00190F6F"/>
    <w:rsid w:val="00191AB0"/>
    <w:rsid w:val="00192C03"/>
    <w:rsid w:val="001940B2"/>
    <w:rsid w:val="0019532F"/>
    <w:rsid w:val="001954D6"/>
    <w:rsid w:val="00195BDC"/>
    <w:rsid w:val="001961F2"/>
    <w:rsid w:val="001962D0"/>
    <w:rsid w:val="00196308"/>
    <w:rsid w:val="001963DC"/>
    <w:rsid w:val="00196E42"/>
    <w:rsid w:val="001A2C87"/>
    <w:rsid w:val="001A310B"/>
    <w:rsid w:val="001A337E"/>
    <w:rsid w:val="001A504E"/>
    <w:rsid w:val="001A60D8"/>
    <w:rsid w:val="001B1594"/>
    <w:rsid w:val="001B2467"/>
    <w:rsid w:val="001B44D2"/>
    <w:rsid w:val="001B593B"/>
    <w:rsid w:val="001C1B98"/>
    <w:rsid w:val="001C33C1"/>
    <w:rsid w:val="001C3EA2"/>
    <w:rsid w:val="001C79F1"/>
    <w:rsid w:val="001C7CB3"/>
    <w:rsid w:val="001D0C9A"/>
    <w:rsid w:val="001D0FAA"/>
    <w:rsid w:val="001D2A51"/>
    <w:rsid w:val="001D4FF5"/>
    <w:rsid w:val="001D6B2E"/>
    <w:rsid w:val="001E05F2"/>
    <w:rsid w:val="001E0E60"/>
    <w:rsid w:val="001E15DF"/>
    <w:rsid w:val="001E2E94"/>
    <w:rsid w:val="001E49D4"/>
    <w:rsid w:val="001E4C3C"/>
    <w:rsid w:val="001E642B"/>
    <w:rsid w:val="001F252E"/>
    <w:rsid w:val="001F4728"/>
    <w:rsid w:val="001F4BD4"/>
    <w:rsid w:val="001F53F0"/>
    <w:rsid w:val="001F60B8"/>
    <w:rsid w:val="001F62B7"/>
    <w:rsid w:val="001F65A3"/>
    <w:rsid w:val="00200C21"/>
    <w:rsid w:val="00200C6B"/>
    <w:rsid w:val="002065B4"/>
    <w:rsid w:val="00207739"/>
    <w:rsid w:val="00217156"/>
    <w:rsid w:val="00217A13"/>
    <w:rsid w:val="0022022E"/>
    <w:rsid w:val="00220C69"/>
    <w:rsid w:val="00221967"/>
    <w:rsid w:val="00221E7A"/>
    <w:rsid w:val="00222937"/>
    <w:rsid w:val="002303B9"/>
    <w:rsid w:val="00231CBD"/>
    <w:rsid w:val="00236810"/>
    <w:rsid w:val="002374EB"/>
    <w:rsid w:val="002374ED"/>
    <w:rsid w:val="002409A2"/>
    <w:rsid w:val="00241771"/>
    <w:rsid w:val="00241778"/>
    <w:rsid w:val="0024224E"/>
    <w:rsid w:val="00242363"/>
    <w:rsid w:val="00242F20"/>
    <w:rsid w:val="00243791"/>
    <w:rsid w:val="002454BB"/>
    <w:rsid w:val="00246B01"/>
    <w:rsid w:val="00251088"/>
    <w:rsid w:val="00252F3A"/>
    <w:rsid w:val="00254F45"/>
    <w:rsid w:val="00260CB6"/>
    <w:rsid w:val="002639DB"/>
    <w:rsid w:val="0026539C"/>
    <w:rsid w:val="002672CA"/>
    <w:rsid w:val="00270678"/>
    <w:rsid w:val="002736BB"/>
    <w:rsid w:val="00273DC4"/>
    <w:rsid w:val="00273F41"/>
    <w:rsid w:val="00281C8E"/>
    <w:rsid w:val="00282D93"/>
    <w:rsid w:val="0028348F"/>
    <w:rsid w:val="00284D8C"/>
    <w:rsid w:val="00285DA6"/>
    <w:rsid w:val="002869E6"/>
    <w:rsid w:val="00286F62"/>
    <w:rsid w:val="002911B3"/>
    <w:rsid w:val="00292DA8"/>
    <w:rsid w:val="002932E7"/>
    <w:rsid w:val="00293993"/>
    <w:rsid w:val="00297B83"/>
    <w:rsid w:val="002A39E1"/>
    <w:rsid w:val="002A4D42"/>
    <w:rsid w:val="002A7A66"/>
    <w:rsid w:val="002B18B1"/>
    <w:rsid w:val="002B26F8"/>
    <w:rsid w:val="002B3C88"/>
    <w:rsid w:val="002B5275"/>
    <w:rsid w:val="002B6BBD"/>
    <w:rsid w:val="002C0725"/>
    <w:rsid w:val="002C474E"/>
    <w:rsid w:val="002C631E"/>
    <w:rsid w:val="002C6A42"/>
    <w:rsid w:val="002C6E35"/>
    <w:rsid w:val="002D0724"/>
    <w:rsid w:val="002D2334"/>
    <w:rsid w:val="002D2702"/>
    <w:rsid w:val="002D3049"/>
    <w:rsid w:val="002D3919"/>
    <w:rsid w:val="002D4A9D"/>
    <w:rsid w:val="002D5754"/>
    <w:rsid w:val="002D728F"/>
    <w:rsid w:val="002D73EC"/>
    <w:rsid w:val="002E048E"/>
    <w:rsid w:val="002E1B4E"/>
    <w:rsid w:val="002E24A7"/>
    <w:rsid w:val="002E2BD3"/>
    <w:rsid w:val="002E305A"/>
    <w:rsid w:val="002E779F"/>
    <w:rsid w:val="002E7955"/>
    <w:rsid w:val="002F03CE"/>
    <w:rsid w:val="002F2266"/>
    <w:rsid w:val="002F2F46"/>
    <w:rsid w:val="002F46D7"/>
    <w:rsid w:val="002F5A75"/>
    <w:rsid w:val="002F682F"/>
    <w:rsid w:val="002F6837"/>
    <w:rsid w:val="00300089"/>
    <w:rsid w:val="00301760"/>
    <w:rsid w:val="00301FEA"/>
    <w:rsid w:val="00302510"/>
    <w:rsid w:val="00302D79"/>
    <w:rsid w:val="00304309"/>
    <w:rsid w:val="00305034"/>
    <w:rsid w:val="00306055"/>
    <w:rsid w:val="003066D0"/>
    <w:rsid w:val="00306DE1"/>
    <w:rsid w:val="00306F64"/>
    <w:rsid w:val="00307D10"/>
    <w:rsid w:val="00310632"/>
    <w:rsid w:val="003115C6"/>
    <w:rsid w:val="003126AC"/>
    <w:rsid w:val="00312A3E"/>
    <w:rsid w:val="00312BDA"/>
    <w:rsid w:val="00314A59"/>
    <w:rsid w:val="00316C37"/>
    <w:rsid w:val="00317DEB"/>
    <w:rsid w:val="00320055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477F6"/>
    <w:rsid w:val="0035008E"/>
    <w:rsid w:val="00352139"/>
    <w:rsid w:val="00352D92"/>
    <w:rsid w:val="00356D67"/>
    <w:rsid w:val="0035765B"/>
    <w:rsid w:val="00360010"/>
    <w:rsid w:val="0036101D"/>
    <w:rsid w:val="003634B2"/>
    <w:rsid w:val="00365742"/>
    <w:rsid w:val="00365DAA"/>
    <w:rsid w:val="003667CB"/>
    <w:rsid w:val="00367D68"/>
    <w:rsid w:val="00377176"/>
    <w:rsid w:val="0038275C"/>
    <w:rsid w:val="00382945"/>
    <w:rsid w:val="00383851"/>
    <w:rsid w:val="00383D2F"/>
    <w:rsid w:val="00384A88"/>
    <w:rsid w:val="00384B23"/>
    <w:rsid w:val="003922D7"/>
    <w:rsid w:val="00393BB2"/>
    <w:rsid w:val="00394349"/>
    <w:rsid w:val="00394763"/>
    <w:rsid w:val="003A209E"/>
    <w:rsid w:val="003A2D9B"/>
    <w:rsid w:val="003A4A48"/>
    <w:rsid w:val="003A4ECF"/>
    <w:rsid w:val="003A76FF"/>
    <w:rsid w:val="003B166A"/>
    <w:rsid w:val="003B36D1"/>
    <w:rsid w:val="003B5189"/>
    <w:rsid w:val="003B52D3"/>
    <w:rsid w:val="003B53D0"/>
    <w:rsid w:val="003B6E02"/>
    <w:rsid w:val="003B7599"/>
    <w:rsid w:val="003D0AFE"/>
    <w:rsid w:val="003D0F74"/>
    <w:rsid w:val="003D2670"/>
    <w:rsid w:val="003D4B5B"/>
    <w:rsid w:val="003E113F"/>
    <w:rsid w:val="003E30DD"/>
    <w:rsid w:val="003E4A5F"/>
    <w:rsid w:val="003E5497"/>
    <w:rsid w:val="003E7AA5"/>
    <w:rsid w:val="003E7E7A"/>
    <w:rsid w:val="003F0B66"/>
    <w:rsid w:val="003F2465"/>
    <w:rsid w:val="003F2B14"/>
    <w:rsid w:val="003F493C"/>
    <w:rsid w:val="003F5E87"/>
    <w:rsid w:val="003F6805"/>
    <w:rsid w:val="003F7C11"/>
    <w:rsid w:val="0040049E"/>
    <w:rsid w:val="0040356D"/>
    <w:rsid w:val="004072E6"/>
    <w:rsid w:val="00411F7B"/>
    <w:rsid w:val="0041331B"/>
    <w:rsid w:val="00416417"/>
    <w:rsid w:val="00417E3D"/>
    <w:rsid w:val="00422059"/>
    <w:rsid w:val="00422FC0"/>
    <w:rsid w:val="0042300D"/>
    <w:rsid w:val="00423D98"/>
    <w:rsid w:val="00423EB5"/>
    <w:rsid w:val="00426256"/>
    <w:rsid w:val="00427543"/>
    <w:rsid w:val="0043409D"/>
    <w:rsid w:val="00434C50"/>
    <w:rsid w:val="00436C74"/>
    <w:rsid w:val="004464A0"/>
    <w:rsid w:val="00450707"/>
    <w:rsid w:val="00451605"/>
    <w:rsid w:val="004608EF"/>
    <w:rsid w:val="00461BA5"/>
    <w:rsid w:val="00461D26"/>
    <w:rsid w:val="00467D3E"/>
    <w:rsid w:val="00473E8D"/>
    <w:rsid w:val="00474022"/>
    <w:rsid w:val="00475A30"/>
    <w:rsid w:val="00477F40"/>
    <w:rsid w:val="00481BF1"/>
    <w:rsid w:val="004824FE"/>
    <w:rsid w:val="00484AAA"/>
    <w:rsid w:val="00486872"/>
    <w:rsid w:val="00486AD0"/>
    <w:rsid w:val="00495D0E"/>
    <w:rsid w:val="004A02FA"/>
    <w:rsid w:val="004A06E3"/>
    <w:rsid w:val="004A0D14"/>
    <w:rsid w:val="004A1099"/>
    <w:rsid w:val="004A1638"/>
    <w:rsid w:val="004A1F38"/>
    <w:rsid w:val="004A2469"/>
    <w:rsid w:val="004A34A2"/>
    <w:rsid w:val="004A3E63"/>
    <w:rsid w:val="004A4BC5"/>
    <w:rsid w:val="004A5044"/>
    <w:rsid w:val="004A7083"/>
    <w:rsid w:val="004A73B8"/>
    <w:rsid w:val="004B0581"/>
    <w:rsid w:val="004B0AA9"/>
    <w:rsid w:val="004B7E15"/>
    <w:rsid w:val="004C150E"/>
    <w:rsid w:val="004C29DC"/>
    <w:rsid w:val="004C2B8B"/>
    <w:rsid w:val="004C3224"/>
    <w:rsid w:val="004C537C"/>
    <w:rsid w:val="004C7016"/>
    <w:rsid w:val="004D03C0"/>
    <w:rsid w:val="004D30D5"/>
    <w:rsid w:val="004D5B37"/>
    <w:rsid w:val="004E53AA"/>
    <w:rsid w:val="004E604A"/>
    <w:rsid w:val="004E67A2"/>
    <w:rsid w:val="004E7D72"/>
    <w:rsid w:val="004F27DC"/>
    <w:rsid w:val="004F295C"/>
    <w:rsid w:val="004F3F1B"/>
    <w:rsid w:val="004F4CBF"/>
    <w:rsid w:val="004F7D60"/>
    <w:rsid w:val="0050051F"/>
    <w:rsid w:val="00503C3A"/>
    <w:rsid w:val="00505B64"/>
    <w:rsid w:val="00505C85"/>
    <w:rsid w:val="005072AC"/>
    <w:rsid w:val="005121ED"/>
    <w:rsid w:val="00512B33"/>
    <w:rsid w:val="00513ADB"/>
    <w:rsid w:val="00514243"/>
    <w:rsid w:val="005144D6"/>
    <w:rsid w:val="00520ACF"/>
    <w:rsid w:val="00520EB2"/>
    <w:rsid w:val="0052247B"/>
    <w:rsid w:val="00523293"/>
    <w:rsid w:val="005246E7"/>
    <w:rsid w:val="005253A0"/>
    <w:rsid w:val="005263C6"/>
    <w:rsid w:val="005336AE"/>
    <w:rsid w:val="00533FD5"/>
    <w:rsid w:val="0053435F"/>
    <w:rsid w:val="00536837"/>
    <w:rsid w:val="00536C18"/>
    <w:rsid w:val="0053760D"/>
    <w:rsid w:val="00537F81"/>
    <w:rsid w:val="00541737"/>
    <w:rsid w:val="00545467"/>
    <w:rsid w:val="00546008"/>
    <w:rsid w:val="0054628A"/>
    <w:rsid w:val="00546353"/>
    <w:rsid w:val="00547008"/>
    <w:rsid w:val="00550467"/>
    <w:rsid w:val="0055094C"/>
    <w:rsid w:val="00551953"/>
    <w:rsid w:val="00552105"/>
    <w:rsid w:val="0055240C"/>
    <w:rsid w:val="0055320B"/>
    <w:rsid w:val="0055377A"/>
    <w:rsid w:val="00556092"/>
    <w:rsid w:val="00556C6D"/>
    <w:rsid w:val="00557B93"/>
    <w:rsid w:val="00562AD7"/>
    <w:rsid w:val="0056301A"/>
    <w:rsid w:val="00563044"/>
    <w:rsid w:val="00563753"/>
    <w:rsid w:val="00565B41"/>
    <w:rsid w:val="00567249"/>
    <w:rsid w:val="00567C98"/>
    <w:rsid w:val="00567E4E"/>
    <w:rsid w:val="005712BE"/>
    <w:rsid w:val="005717C0"/>
    <w:rsid w:val="00572075"/>
    <w:rsid w:val="005739F0"/>
    <w:rsid w:val="00574086"/>
    <w:rsid w:val="0057478F"/>
    <w:rsid w:val="00574BD4"/>
    <w:rsid w:val="00574FCD"/>
    <w:rsid w:val="005752D4"/>
    <w:rsid w:val="00576C39"/>
    <w:rsid w:val="005817C2"/>
    <w:rsid w:val="005825EC"/>
    <w:rsid w:val="005829C4"/>
    <w:rsid w:val="005847F3"/>
    <w:rsid w:val="00584F46"/>
    <w:rsid w:val="00585A28"/>
    <w:rsid w:val="00585A41"/>
    <w:rsid w:val="005876E2"/>
    <w:rsid w:val="005944BD"/>
    <w:rsid w:val="0059590C"/>
    <w:rsid w:val="005962A8"/>
    <w:rsid w:val="00597197"/>
    <w:rsid w:val="005A282E"/>
    <w:rsid w:val="005A3EBF"/>
    <w:rsid w:val="005A458D"/>
    <w:rsid w:val="005A4A14"/>
    <w:rsid w:val="005B2D40"/>
    <w:rsid w:val="005B3A22"/>
    <w:rsid w:val="005B416D"/>
    <w:rsid w:val="005C345F"/>
    <w:rsid w:val="005C431D"/>
    <w:rsid w:val="005C4E9F"/>
    <w:rsid w:val="005C5361"/>
    <w:rsid w:val="005C563F"/>
    <w:rsid w:val="005C5A73"/>
    <w:rsid w:val="005D04B0"/>
    <w:rsid w:val="005D145D"/>
    <w:rsid w:val="005D344F"/>
    <w:rsid w:val="005D3953"/>
    <w:rsid w:val="005D4232"/>
    <w:rsid w:val="005D5074"/>
    <w:rsid w:val="005D5C41"/>
    <w:rsid w:val="005D624B"/>
    <w:rsid w:val="005E04E9"/>
    <w:rsid w:val="005E1811"/>
    <w:rsid w:val="005E2EBB"/>
    <w:rsid w:val="005E3107"/>
    <w:rsid w:val="005E51FA"/>
    <w:rsid w:val="005E5265"/>
    <w:rsid w:val="005E69E5"/>
    <w:rsid w:val="005F06D7"/>
    <w:rsid w:val="005F2FD5"/>
    <w:rsid w:val="005F6169"/>
    <w:rsid w:val="005F798A"/>
    <w:rsid w:val="00602A5C"/>
    <w:rsid w:val="006031D3"/>
    <w:rsid w:val="00603DC8"/>
    <w:rsid w:val="006043E4"/>
    <w:rsid w:val="00604D3E"/>
    <w:rsid w:val="00613359"/>
    <w:rsid w:val="00613F3D"/>
    <w:rsid w:val="0061468D"/>
    <w:rsid w:val="006147D3"/>
    <w:rsid w:val="00614D49"/>
    <w:rsid w:val="00615929"/>
    <w:rsid w:val="00616DC1"/>
    <w:rsid w:val="00617503"/>
    <w:rsid w:val="00620547"/>
    <w:rsid w:val="006216A8"/>
    <w:rsid w:val="00621EF5"/>
    <w:rsid w:val="00622794"/>
    <w:rsid w:val="00624696"/>
    <w:rsid w:val="006260A5"/>
    <w:rsid w:val="0063071A"/>
    <w:rsid w:val="0063095F"/>
    <w:rsid w:val="006312A0"/>
    <w:rsid w:val="0063280C"/>
    <w:rsid w:val="00632891"/>
    <w:rsid w:val="00632A9A"/>
    <w:rsid w:val="00634014"/>
    <w:rsid w:val="006416AF"/>
    <w:rsid w:val="00642E61"/>
    <w:rsid w:val="00645DC3"/>
    <w:rsid w:val="006467A8"/>
    <w:rsid w:val="00646DCA"/>
    <w:rsid w:val="006470BD"/>
    <w:rsid w:val="00647E21"/>
    <w:rsid w:val="00650C97"/>
    <w:rsid w:val="006526AA"/>
    <w:rsid w:val="0065485C"/>
    <w:rsid w:val="00657B70"/>
    <w:rsid w:val="00657BA5"/>
    <w:rsid w:val="00660320"/>
    <w:rsid w:val="00662DDC"/>
    <w:rsid w:val="006646CF"/>
    <w:rsid w:val="00664B59"/>
    <w:rsid w:val="00671A9F"/>
    <w:rsid w:val="00671F06"/>
    <w:rsid w:val="0067298B"/>
    <w:rsid w:val="00673E9F"/>
    <w:rsid w:val="00673F0C"/>
    <w:rsid w:val="00673FF9"/>
    <w:rsid w:val="00676387"/>
    <w:rsid w:val="006774D2"/>
    <w:rsid w:val="00680337"/>
    <w:rsid w:val="00680620"/>
    <w:rsid w:val="00682DF9"/>
    <w:rsid w:val="0068452A"/>
    <w:rsid w:val="00684AF9"/>
    <w:rsid w:val="00687EF0"/>
    <w:rsid w:val="006917DE"/>
    <w:rsid w:val="00692591"/>
    <w:rsid w:val="00692BD1"/>
    <w:rsid w:val="006937AE"/>
    <w:rsid w:val="006940CA"/>
    <w:rsid w:val="0069541E"/>
    <w:rsid w:val="0069544B"/>
    <w:rsid w:val="00697297"/>
    <w:rsid w:val="006A1C08"/>
    <w:rsid w:val="006A40B3"/>
    <w:rsid w:val="006A44DA"/>
    <w:rsid w:val="006A60D7"/>
    <w:rsid w:val="006A6AAC"/>
    <w:rsid w:val="006A6B54"/>
    <w:rsid w:val="006A6DE4"/>
    <w:rsid w:val="006B1213"/>
    <w:rsid w:val="006B2F8F"/>
    <w:rsid w:val="006B63A6"/>
    <w:rsid w:val="006B670D"/>
    <w:rsid w:val="006B6A99"/>
    <w:rsid w:val="006B6B49"/>
    <w:rsid w:val="006C0E44"/>
    <w:rsid w:val="006C1337"/>
    <w:rsid w:val="006C19A4"/>
    <w:rsid w:val="006C1AE2"/>
    <w:rsid w:val="006C258A"/>
    <w:rsid w:val="006C59A2"/>
    <w:rsid w:val="006C7380"/>
    <w:rsid w:val="006C793C"/>
    <w:rsid w:val="006E54C6"/>
    <w:rsid w:val="006E56D7"/>
    <w:rsid w:val="006F0860"/>
    <w:rsid w:val="006F0F3B"/>
    <w:rsid w:val="006F5BF6"/>
    <w:rsid w:val="006F6EA9"/>
    <w:rsid w:val="00701E72"/>
    <w:rsid w:val="00703A39"/>
    <w:rsid w:val="0070472C"/>
    <w:rsid w:val="007051A0"/>
    <w:rsid w:val="007052BA"/>
    <w:rsid w:val="00706705"/>
    <w:rsid w:val="00706C0B"/>
    <w:rsid w:val="00707D0D"/>
    <w:rsid w:val="00710162"/>
    <w:rsid w:val="0071440A"/>
    <w:rsid w:val="007145C1"/>
    <w:rsid w:val="007148D4"/>
    <w:rsid w:val="007152DA"/>
    <w:rsid w:val="00715A4A"/>
    <w:rsid w:val="00715F55"/>
    <w:rsid w:val="007165F2"/>
    <w:rsid w:val="007205BA"/>
    <w:rsid w:val="00720DFE"/>
    <w:rsid w:val="00721EA5"/>
    <w:rsid w:val="007232C2"/>
    <w:rsid w:val="007256E8"/>
    <w:rsid w:val="00725C8B"/>
    <w:rsid w:val="00726EF6"/>
    <w:rsid w:val="007303B8"/>
    <w:rsid w:val="00732245"/>
    <w:rsid w:val="00733315"/>
    <w:rsid w:val="00735BE6"/>
    <w:rsid w:val="00735C94"/>
    <w:rsid w:val="0073606D"/>
    <w:rsid w:val="0073686C"/>
    <w:rsid w:val="00740B3E"/>
    <w:rsid w:val="007426A9"/>
    <w:rsid w:val="007428BE"/>
    <w:rsid w:val="0075045F"/>
    <w:rsid w:val="007509D1"/>
    <w:rsid w:val="00751473"/>
    <w:rsid w:val="00752DA7"/>
    <w:rsid w:val="00752FC3"/>
    <w:rsid w:val="0075320F"/>
    <w:rsid w:val="00753B66"/>
    <w:rsid w:val="00754C50"/>
    <w:rsid w:val="00761086"/>
    <w:rsid w:val="00763F15"/>
    <w:rsid w:val="007656D7"/>
    <w:rsid w:val="0076617A"/>
    <w:rsid w:val="007717F8"/>
    <w:rsid w:val="00772AFE"/>
    <w:rsid w:val="0077371D"/>
    <w:rsid w:val="00773A1A"/>
    <w:rsid w:val="00774F7D"/>
    <w:rsid w:val="0077510A"/>
    <w:rsid w:val="0077520A"/>
    <w:rsid w:val="00776369"/>
    <w:rsid w:val="00781019"/>
    <w:rsid w:val="007913C4"/>
    <w:rsid w:val="00791998"/>
    <w:rsid w:val="0079227B"/>
    <w:rsid w:val="00793E77"/>
    <w:rsid w:val="0079444A"/>
    <w:rsid w:val="007955D1"/>
    <w:rsid w:val="0079670B"/>
    <w:rsid w:val="00796B0F"/>
    <w:rsid w:val="00796BDF"/>
    <w:rsid w:val="0079791E"/>
    <w:rsid w:val="007A2D00"/>
    <w:rsid w:val="007A3F10"/>
    <w:rsid w:val="007A4362"/>
    <w:rsid w:val="007A69A5"/>
    <w:rsid w:val="007A7A05"/>
    <w:rsid w:val="007B13E1"/>
    <w:rsid w:val="007B59E5"/>
    <w:rsid w:val="007B5A6C"/>
    <w:rsid w:val="007B6403"/>
    <w:rsid w:val="007C1232"/>
    <w:rsid w:val="007C137A"/>
    <w:rsid w:val="007C1EE6"/>
    <w:rsid w:val="007C4EED"/>
    <w:rsid w:val="007C6128"/>
    <w:rsid w:val="007C7401"/>
    <w:rsid w:val="007D1648"/>
    <w:rsid w:val="007D2FBB"/>
    <w:rsid w:val="007D3A1C"/>
    <w:rsid w:val="007E1911"/>
    <w:rsid w:val="007E4C58"/>
    <w:rsid w:val="007E5677"/>
    <w:rsid w:val="007E5A06"/>
    <w:rsid w:val="007E617A"/>
    <w:rsid w:val="007E7919"/>
    <w:rsid w:val="007F1A59"/>
    <w:rsid w:val="007F4F61"/>
    <w:rsid w:val="007F509D"/>
    <w:rsid w:val="007F5EE8"/>
    <w:rsid w:val="008020ED"/>
    <w:rsid w:val="00807098"/>
    <w:rsid w:val="0080752B"/>
    <w:rsid w:val="008101AC"/>
    <w:rsid w:val="008107D8"/>
    <w:rsid w:val="00810E9C"/>
    <w:rsid w:val="0081167F"/>
    <w:rsid w:val="00811E7C"/>
    <w:rsid w:val="008130AF"/>
    <w:rsid w:val="0081460B"/>
    <w:rsid w:val="00814A70"/>
    <w:rsid w:val="00817C91"/>
    <w:rsid w:val="00820751"/>
    <w:rsid w:val="00822549"/>
    <w:rsid w:val="00824D1E"/>
    <w:rsid w:val="00824E4B"/>
    <w:rsid w:val="00824E67"/>
    <w:rsid w:val="00830C10"/>
    <w:rsid w:val="008341BF"/>
    <w:rsid w:val="00837464"/>
    <w:rsid w:val="00837AD3"/>
    <w:rsid w:val="00837BC9"/>
    <w:rsid w:val="008411BF"/>
    <w:rsid w:val="00841553"/>
    <w:rsid w:val="00844649"/>
    <w:rsid w:val="0084617A"/>
    <w:rsid w:val="00846CF7"/>
    <w:rsid w:val="00850DBC"/>
    <w:rsid w:val="00851323"/>
    <w:rsid w:val="00853858"/>
    <w:rsid w:val="00857B63"/>
    <w:rsid w:val="0086383B"/>
    <w:rsid w:val="008669D4"/>
    <w:rsid w:val="008676DC"/>
    <w:rsid w:val="00871AE1"/>
    <w:rsid w:val="00873861"/>
    <w:rsid w:val="008759FD"/>
    <w:rsid w:val="00875FA3"/>
    <w:rsid w:val="0088071F"/>
    <w:rsid w:val="008846CC"/>
    <w:rsid w:val="00884A2D"/>
    <w:rsid w:val="008865E1"/>
    <w:rsid w:val="00891239"/>
    <w:rsid w:val="00892562"/>
    <w:rsid w:val="008933DE"/>
    <w:rsid w:val="00896B48"/>
    <w:rsid w:val="008A279E"/>
    <w:rsid w:val="008A32BD"/>
    <w:rsid w:val="008A636E"/>
    <w:rsid w:val="008B025E"/>
    <w:rsid w:val="008B0603"/>
    <w:rsid w:val="008B2CFE"/>
    <w:rsid w:val="008B32DC"/>
    <w:rsid w:val="008B3456"/>
    <w:rsid w:val="008B3C04"/>
    <w:rsid w:val="008B5D9C"/>
    <w:rsid w:val="008B68B6"/>
    <w:rsid w:val="008C06B8"/>
    <w:rsid w:val="008C52C2"/>
    <w:rsid w:val="008D02B4"/>
    <w:rsid w:val="008D0B2B"/>
    <w:rsid w:val="008D2EC7"/>
    <w:rsid w:val="008D3C97"/>
    <w:rsid w:val="008D3E7D"/>
    <w:rsid w:val="008D56D3"/>
    <w:rsid w:val="008E2E54"/>
    <w:rsid w:val="008E3732"/>
    <w:rsid w:val="008E43D4"/>
    <w:rsid w:val="008E495E"/>
    <w:rsid w:val="008E5B24"/>
    <w:rsid w:val="008E6DB4"/>
    <w:rsid w:val="008E7E69"/>
    <w:rsid w:val="008F2E90"/>
    <w:rsid w:val="008F4033"/>
    <w:rsid w:val="008F5A8B"/>
    <w:rsid w:val="009005F1"/>
    <w:rsid w:val="00901229"/>
    <w:rsid w:val="00901932"/>
    <w:rsid w:val="00903DF4"/>
    <w:rsid w:val="009047D0"/>
    <w:rsid w:val="009114B1"/>
    <w:rsid w:val="0091597B"/>
    <w:rsid w:val="009162F8"/>
    <w:rsid w:val="009168F6"/>
    <w:rsid w:val="00916F28"/>
    <w:rsid w:val="0091786A"/>
    <w:rsid w:val="00921645"/>
    <w:rsid w:val="00921CAA"/>
    <w:rsid w:val="00924520"/>
    <w:rsid w:val="009276B9"/>
    <w:rsid w:val="00931821"/>
    <w:rsid w:val="00932D74"/>
    <w:rsid w:val="00932F6D"/>
    <w:rsid w:val="00934A47"/>
    <w:rsid w:val="00936EAF"/>
    <w:rsid w:val="00937AEB"/>
    <w:rsid w:val="009404CE"/>
    <w:rsid w:val="009418CD"/>
    <w:rsid w:val="00943B71"/>
    <w:rsid w:val="00947181"/>
    <w:rsid w:val="0094749B"/>
    <w:rsid w:val="00950E75"/>
    <w:rsid w:val="009533C0"/>
    <w:rsid w:val="00953A88"/>
    <w:rsid w:val="00954065"/>
    <w:rsid w:val="0095571A"/>
    <w:rsid w:val="00956A79"/>
    <w:rsid w:val="00961FC8"/>
    <w:rsid w:val="0096643E"/>
    <w:rsid w:val="0096645B"/>
    <w:rsid w:val="00973E4B"/>
    <w:rsid w:val="00977059"/>
    <w:rsid w:val="00977D5C"/>
    <w:rsid w:val="00981D78"/>
    <w:rsid w:val="00983BCC"/>
    <w:rsid w:val="00984BE8"/>
    <w:rsid w:val="00986375"/>
    <w:rsid w:val="00990FDB"/>
    <w:rsid w:val="00994D73"/>
    <w:rsid w:val="0099515B"/>
    <w:rsid w:val="009966E8"/>
    <w:rsid w:val="009A25A0"/>
    <w:rsid w:val="009A28CF"/>
    <w:rsid w:val="009A38B3"/>
    <w:rsid w:val="009A766C"/>
    <w:rsid w:val="009A7CDA"/>
    <w:rsid w:val="009B4979"/>
    <w:rsid w:val="009B6FB3"/>
    <w:rsid w:val="009C0DA2"/>
    <w:rsid w:val="009C10E6"/>
    <w:rsid w:val="009C4EB3"/>
    <w:rsid w:val="009D0C37"/>
    <w:rsid w:val="009D29B2"/>
    <w:rsid w:val="009D375F"/>
    <w:rsid w:val="009D3F06"/>
    <w:rsid w:val="009E09A2"/>
    <w:rsid w:val="009E0EC0"/>
    <w:rsid w:val="009E1192"/>
    <w:rsid w:val="009E1999"/>
    <w:rsid w:val="009E2397"/>
    <w:rsid w:val="009E3057"/>
    <w:rsid w:val="009E58C9"/>
    <w:rsid w:val="009E58E9"/>
    <w:rsid w:val="009E5DC3"/>
    <w:rsid w:val="009E6015"/>
    <w:rsid w:val="009F18F3"/>
    <w:rsid w:val="009F2470"/>
    <w:rsid w:val="009F334E"/>
    <w:rsid w:val="009F3B34"/>
    <w:rsid w:val="009F7500"/>
    <w:rsid w:val="00A0031B"/>
    <w:rsid w:val="00A00883"/>
    <w:rsid w:val="00A00EAE"/>
    <w:rsid w:val="00A01120"/>
    <w:rsid w:val="00A0221F"/>
    <w:rsid w:val="00A02F9D"/>
    <w:rsid w:val="00A032E0"/>
    <w:rsid w:val="00A0368D"/>
    <w:rsid w:val="00A04FAC"/>
    <w:rsid w:val="00A05018"/>
    <w:rsid w:val="00A0621D"/>
    <w:rsid w:val="00A06FA9"/>
    <w:rsid w:val="00A07030"/>
    <w:rsid w:val="00A10338"/>
    <w:rsid w:val="00A10508"/>
    <w:rsid w:val="00A106B1"/>
    <w:rsid w:val="00A12328"/>
    <w:rsid w:val="00A145DC"/>
    <w:rsid w:val="00A22DFB"/>
    <w:rsid w:val="00A23394"/>
    <w:rsid w:val="00A23C66"/>
    <w:rsid w:val="00A23F2C"/>
    <w:rsid w:val="00A26840"/>
    <w:rsid w:val="00A26B02"/>
    <w:rsid w:val="00A27247"/>
    <w:rsid w:val="00A300A5"/>
    <w:rsid w:val="00A31D91"/>
    <w:rsid w:val="00A33F53"/>
    <w:rsid w:val="00A410DD"/>
    <w:rsid w:val="00A41D2F"/>
    <w:rsid w:val="00A432A3"/>
    <w:rsid w:val="00A52F8F"/>
    <w:rsid w:val="00A53B27"/>
    <w:rsid w:val="00A560D0"/>
    <w:rsid w:val="00A56DE0"/>
    <w:rsid w:val="00A614D8"/>
    <w:rsid w:val="00A624E1"/>
    <w:rsid w:val="00A6392C"/>
    <w:rsid w:val="00A63BAB"/>
    <w:rsid w:val="00A723D9"/>
    <w:rsid w:val="00A73165"/>
    <w:rsid w:val="00A76768"/>
    <w:rsid w:val="00A80D34"/>
    <w:rsid w:val="00A82017"/>
    <w:rsid w:val="00A8251F"/>
    <w:rsid w:val="00A87659"/>
    <w:rsid w:val="00A90790"/>
    <w:rsid w:val="00A9330E"/>
    <w:rsid w:val="00A95BF1"/>
    <w:rsid w:val="00AB0AED"/>
    <w:rsid w:val="00AB2169"/>
    <w:rsid w:val="00AB4052"/>
    <w:rsid w:val="00AB7BA2"/>
    <w:rsid w:val="00AC1063"/>
    <w:rsid w:val="00AC1421"/>
    <w:rsid w:val="00AC1F84"/>
    <w:rsid w:val="00AC2D57"/>
    <w:rsid w:val="00AC5071"/>
    <w:rsid w:val="00AC7D8A"/>
    <w:rsid w:val="00AD16D2"/>
    <w:rsid w:val="00AD39A7"/>
    <w:rsid w:val="00AD3A5A"/>
    <w:rsid w:val="00AD3FA6"/>
    <w:rsid w:val="00AD41D3"/>
    <w:rsid w:val="00AD5017"/>
    <w:rsid w:val="00AD7314"/>
    <w:rsid w:val="00AE09AE"/>
    <w:rsid w:val="00AE25EE"/>
    <w:rsid w:val="00AE2A15"/>
    <w:rsid w:val="00AE3653"/>
    <w:rsid w:val="00AE5492"/>
    <w:rsid w:val="00AE6C18"/>
    <w:rsid w:val="00AE7481"/>
    <w:rsid w:val="00AF031F"/>
    <w:rsid w:val="00AF1880"/>
    <w:rsid w:val="00AF3838"/>
    <w:rsid w:val="00AF592F"/>
    <w:rsid w:val="00AF61C3"/>
    <w:rsid w:val="00AF7A22"/>
    <w:rsid w:val="00B002F1"/>
    <w:rsid w:val="00B02156"/>
    <w:rsid w:val="00B02539"/>
    <w:rsid w:val="00B0509C"/>
    <w:rsid w:val="00B0631F"/>
    <w:rsid w:val="00B100B7"/>
    <w:rsid w:val="00B120B0"/>
    <w:rsid w:val="00B1275F"/>
    <w:rsid w:val="00B1486F"/>
    <w:rsid w:val="00B15074"/>
    <w:rsid w:val="00B158E5"/>
    <w:rsid w:val="00B169A5"/>
    <w:rsid w:val="00B17DEB"/>
    <w:rsid w:val="00B24F6A"/>
    <w:rsid w:val="00B277C0"/>
    <w:rsid w:val="00B313DA"/>
    <w:rsid w:val="00B33FBA"/>
    <w:rsid w:val="00B359E4"/>
    <w:rsid w:val="00B4127E"/>
    <w:rsid w:val="00B413B0"/>
    <w:rsid w:val="00B41C78"/>
    <w:rsid w:val="00B41DEF"/>
    <w:rsid w:val="00B4202C"/>
    <w:rsid w:val="00B42C8D"/>
    <w:rsid w:val="00B44891"/>
    <w:rsid w:val="00B454A0"/>
    <w:rsid w:val="00B47AD4"/>
    <w:rsid w:val="00B52605"/>
    <w:rsid w:val="00B54AA6"/>
    <w:rsid w:val="00B55A05"/>
    <w:rsid w:val="00B55FAF"/>
    <w:rsid w:val="00B57C65"/>
    <w:rsid w:val="00B57CB7"/>
    <w:rsid w:val="00B625BA"/>
    <w:rsid w:val="00B62B5E"/>
    <w:rsid w:val="00B654A0"/>
    <w:rsid w:val="00B72D0D"/>
    <w:rsid w:val="00B73127"/>
    <w:rsid w:val="00B75B5D"/>
    <w:rsid w:val="00B81547"/>
    <w:rsid w:val="00B83658"/>
    <w:rsid w:val="00B8417A"/>
    <w:rsid w:val="00B85058"/>
    <w:rsid w:val="00B901A4"/>
    <w:rsid w:val="00B91E7E"/>
    <w:rsid w:val="00B937F0"/>
    <w:rsid w:val="00B94BC7"/>
    <w:rsid w:val="00B95262"/>
    <w:rsid w:val="00B953F5"/>
    <w:rsid w:val="00BA0E4F"/>
    <w:rsid w:val="00BA1215"/>
    <w:rsid w:val="00BA16C7"/>
    <w:rsid w:val="00BA451E"/>
    <w:rsid w:val="00BA6929"/>
    <w:rsid w:val="00BA6D05"/>
    <w:rsid w:val="00BA6E73"/>
    <w:rsid w:val="00BA7D4B"/>
    <w:rsid w:val="00BB04E1"/>
    <w:rsid w:val="00BB1CDA"/>
    <w:rsid w:val="00BB2E8E"/>
    <w:rsid w:val="00BB3694"/>
    <w:rsid w:val="00BB39E9"/>
    <w:rsid w:val="00BB64DA"/>
    <w:rsid w:val="00BC0864"/>
    <w:rsid w:val="00BC4492"/>
    <w:rsid w:val="00BC667D"/>
    <w:rsid w:val="00BD0481"/>
    <w:rsid w:val="00BD0673"/>
    <w:rsid w:val="00BD0EBF"/>
    <w:rsid w:val="00BD1AF3"/>
    <w:rsid w:val="00BE0FB2"/>
    <w:rsid w:val="00BE18CD"/>
    <w:rsid w:val="00BE2A91"/>
    <w:rsid w:val="00BE2E25"/>
    <w:rsid w:val="00BE3D1B"/>
    <w:rsid w:val="00BE5C19"/>
    <w:rsid w:val="00BF5046"/>
    <w:rsid w:val="00BF5AA2"/>
    <w:rsid w:val="00C0071F"/>
    <w:rsid w:val="00C01D85"/>
    <w:rsid w:val="00C02F81"/>
    <w:rsid w:val="00C03978"/>
    <w:rsid w:val="00C05248"/>
    <w:rsid w:val="00C11D3A"/>
    <w:rsid w:val="00C13FFC"/>
    <w:rsid w:val="00C17F45"/>
    <w:rsid w:val="00C20692"/>
    <w:rsid w:val="00C21FC4"/>
    <w:rsid w:val="00C23599"/>
    <w:rsid w:val="00C252E4"/>
    <w:rsid w:val="00C26C57"/>
    <w:rsid w:val="00C26D38"/>
    <w:rsid w:val="00C3261D"/>
    <w:rsid w:val="00C328C5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59D9"/>
    <w:rsid w:val="00C5693F"/>
    <w:rsid w:val="00C61814"/>
    <w:rsid w:val="00C62BD6"/>
    <w:rsid w:val="00C63061"/>
    <w:rsid w:val="00C64817"/>
    <w:rsid w:val="00C7170A"/>
    <w:rsid w:val="00C74724"/>
    <w:rsid w:val="00C75437"/>
    <w:rsid w:val="00C76A63"/>
    <w:rsid w:val="00C811C5"/>
    <w:rsid w:val="00C822B8"/>
    <w:rsid w:val="00C834FA"/>
    <w:rsid w:val="00C85CA1"/>
    <w:rsid w:val="00C908A8"/>
    <w:rsid w:val="00C90F0A"/>
    <w:rsid w:val="00C91BBE"/>
    <w:rsid w:val="00C952CF"/>
    <w:rsid w:val="00C952D7"/>
    <w:rsid w:val="00C9543A"/>
    <w:rsid w:val="00C958DE"/>
    <w:rsid w:val="00C96092"/>
    <w:rsid w:val="00CA3306"/>
    <w:rsid w:val="00CA5FD0"/>
    <w:rsid w:val="00CA6D19"/>
    <w:rsid w:val="00CB411B"/>
    <w:rsid w:val="00CB4CA1"/>
    <w:rsid w:val="00CB75AD"/>
    <w:rsid w:val="00CC165A"/>
    <w:rsid w:val="00CC2E02"/>
    <w:rsid w:val="00CC339A"/>
    <w:rsid w:val="00CC4572"/>
    <w:rsid w:val="00CC69A4"/>
    <w:rsid w:val="00CC773A"/>
    <w:rsid w:val="00CD1031"/>
    <w:rsid w:val="00CD159D"/>
    <w:rsid w:val="00CD1C4D"/>
    <w:rsid w:val="00CD2532"/>
    <w:rsid w:val="00CD3287"/>
    <w:rsid w:val="00CD3886"/>
    <w:rsid w:val="00CD389E"/>
    <w:rsid w:val="00CD495E"/>
    <w:rsid w:val="00CD5724"/>
    <w:rsid w:val="00CD5B9A"/>
    <w:rsid w:val="00CD5FFB"/>
    <w:rsid w:val="00CE3469"/>
    <w:rsid w:val="00CE5CEF"/>
    <w:rsid w:val="00CE7589"/>
    <w:rsid w:val="00CF4FFA"/>
    <w:rsid w:val="00D03A1B"/>
    <w:rsid w:val="00D045E2"/>
    <w:rsid w:val="00D06C2E"/>
    <w:rsid w:val="00D07554"/>
    <w:rsid w:val="00D12CF2"/>
    <w:rsid w:val="00D14F07"/>
    <w:rsid w:val="00D162F2"/>
    <w:rsid w:val="00D17DD0"/>
    <w:rsid w:val="00D21D52"/>
    <w:rsid w:val="00D23CDF"/>
    <w:rsid w:val="00D24443"/>
    <w:rsid w:val="00D24DB8"/>
    <w:rsid w:val="00D3008F"/>
    <w:rsid w:val="00D30C8F"/>
    <w:rsid w:val="00D337AB"/>
    <w:rsid w:val="00D34077"/>
    <w:rsid w:val="00D3780F"/>
    <w:rsid w:val="00D37F37"/>
    <w:rsid w:val="00D40BB7"/>
    <w:rsid w:val="00D420FB"/>
    <w:rsid w:val="00D42605"/>
    <w:rsid w:val="00D44318"/>
    <w:rsid w:val="00D44D96"/>
    <w:rsid w:val="00D51AFB"/>
    <w:rsid w:val="00D548B5"/>
    <w:rsid w:val="00D557FC"/>
    <w:rsid w:val="00D60277"/>
    <w:rsid w:val="00D6097B"/>
    <w:rsid w:val="00D609F9"/>
    <w:rsid w:val="00D628ED"/>
    <w:rsid w:val="00D6369B"/>
    <w:rsid w:val="00D65FBD"/>
    <w:rsid w:val="00D66019"/>
    <w:rsid w:val="00D67715"/>
    <w:rsid w:val="00D70DF4"/>
    <w:rsid w:val="00D754E9"/>
    <w:rsid w:val="00D769C8"/>
    <w:rsid w:val="00D7718E"/>
    <w:rsid w:val="00D77BC6"/>
    <w:rsid w:val="00D83083"/>
    <w:rsid w:val="00D87CF0"/>
    <w:rsid w:val="00D90950"/>
    <w:rsid w:val="00D9396B"/>
    <w:rsid w:val="00D96C9A"/>
    <w:rsid w:val="00D96E7B"/>
    <w:rsid w:val="00D96F39"/>
    <w:rsid w:val="00D97A45"/>
    <w:rsid w:val="00DA2621"/>
    <w:rsid w:val="00DA2A61"/>
    <w:rsid w:val="00DA372A"/>
    <w:rsid w:val="00DA38B6"/>
    <w:rsid w:val="00DA7EE4"/>
    <w:rsid w:val="00DB0E36"/>
    <w:rsid w:val="00DB239E"/>
    <w:rsid w:val="00DB4ED7"/>
    <w:rsid w:val="00DB765D"/>
    <w:rsid w:val="00DC0948"/>
    <w:rsid w:val="00DC1AAB"/>
    <w:rsid w:val="00DC46E8"/>
    <w:rsid w:val="00DC57AA"/>
    <w:rsid w:val="00DC62D3"/>
    <w:rsid w:val="00DD2308"/>
    <w:rsid w:val="00DD24AC"/>
    <w:rsid w:val="00DD49E3"/>
    <w:rsid w:val="00DD54FF"/>
    <w:rsid w:val="00DD589C"/>
    <w:rsid w:val="00DE3E87"/>
    <w:rsid w:val="00DE4741"/>
    <w:rsid w:val="00DF01AD"/>
    <w:rsid w:val="00DF0AAC"/>
    <w:rsid w:val="00DF17D4"/>
    <w:rsid w:val="00DF1C2C"/>
    <w:rsid w:val="00DF2AE2"/>
    <w:rsid w:val="00DF3C24"/>
    <w:rsid w:val="00DF40CC"/>
    <w:rsid w:val="00DF64AA"/>
    <w:rsid w:val="00DF6E9C"/>
    <w:rsid w:val="00DF7921"/>
    <w:rsid w:val="00DF7DE2"/>
    <w:rsid w:val="00E01297"/>
    <w:rsid w:val="00E03E65"/>
    <w:rsid w:val="00E05327"/>
    <w:rsid w:val="00E15905"/>
    <w:rsid w:val="00E16398"/>
    <w:rsid w:val="00E16939"/>
    <w:rsid w:val="00E17B4F"/>
    <w:rsid w:val="00E205C7"/>
    <w:rsid w:val="00E205CA"/>
    <w:rsid w:val="00E20BF0"/>
    <w:rsid w:val="00E21187"/>
    <w:rsid w:val="00E2169C"/>
    <w:rsid w:val="00E221D5"/>
    <w:rsid w:val="00E23B32"/>
    <w:rsid w:val="00E26947"/>
    <w:rsid w:val="00E26B30"/>
    <w:rsid w:val="00E27061"/>
    <w:rsid w:val="00E30FB1"/>
    <w:rsid w:val="00E31089"/>
    <w:rsid w:val="00E3501E"/>
    <w:rsid w:val="00E36049"/>
    <w:rsid w:val="00E4044B"/>
    <w:rsid w:val="00E4057B"/>
    <w:rsid w:val="00E44480"/>
    <w:rsid w:val="00E444B1"/>
    <w:rsid w:val="00E46A68"/>
    <w:rsid w:val="00E472E7"/>
    <w:rsid w:val="00E52361"/>
    <w:rsid w:val="00E52472"/>
    <w:rsid w:val="00E531A3"/>
    <w:rsid w:val="00E546D0"/>
    <w:rsid w:val="00E55888"/>
    <w:rsid w:val="00E56DBC"/>
    <w:rsid w:val="00E56FF8"/>
    <w:rsid w:val="00E57466"/>
    <w:rsid w:val="00E60676"/>
    <w:rsid w:val="00E60B39"/>
    <w:rsid w:val="00E61638"/>
    <w:rsid w:val="00E61A3B"/>
    <w:rsid w:val="00E63FE7"/>
    <w:rsid w:val="00E64374"/>
    <w:rsid w:val="00E64EDC"/>
    <w:rsid w:val="00E6783B"/>
    <w:rsid w:val="00E718F1"/>
    <w:rsid w:val="00E7201E"/>
    <w:rsid w:val="00E721E1"/>
    <w:rsid w:val="00E74BFA"/>
    <w:rsid w:val="00E74D70"/>
    <w:rsid w:val="00E7677A"/>
    <w:rsid w:val="00E80234"/>
    <w:rsid w:val="00E80DA5"/>
    <w:rsid w:val="00E81E21"/>
    <w:rsid w:val="00E93511"/>
    <w:rsid w:val="00E965E6"/>
    <w:rsid w:val="00E97265"/>
    <w:rsid w:val="00EA0798"/>
    <w:rsid w:val="00EA1315"/>
    <w:rsid w:val="00EA4FF0"/>
    <w:rsid w:val="00EA682D"/>
    <w:rsid w:val="00EA793E"/>
    <w:rsid w:val="00EB3803"/>
    <w:rsid w:val="00EB56BC"/>
    <w:rsid w:val="00EB680D"/>
    <w:rsid w:val="00EB7044"/>
    <w:rsid w:val="00EC0B44"/>
    <w:rsid w:val="00EC3890"/>
    <w:rsid w:val="00EC3B6E"/>
    <w:rsid w:val="00EC69D1"/>
    <w:rsid w:val="00EC7553"/>
    <w:rsid w:val="00ED0C7E"/>
    <w:rsid w:val="00ED130A"/>
    <w:rsid w:val="00ED2B10"/>
    <w:rsid w:val="00ED66C5"/>
    <w:rsid w:val="00ED6E5F"/>
    <w:rsid w:val="00EE03F6"/>
    <w:rsid w:val="00EE5B17"/>
    <w:rsid w:val="00EE5DBE"/>
    <w:rsid w:val="00EE6048"/>
    <w:rsid w:val="00EE604B"/>
    <w:rsid w:val="00EF0093"/>
    <w:rsid w:val="00EF52D5"/>
    <w:rsid w:val="00EF5C15"/>
    <w:rsid w:val="00EF61A2"/>
    <w:rsid w:val="00EF670E"/>
    <w:rsid w:val="00F0030B"/>
    <w:rsid w:val="00F009F3"/>
    <w:rsid w:val="00F06BCF"/>
    <w:rsid w:val="00F114A8"/>
    <w:rsid w:val="00F120B1"/>
    <w:rsid w:val="00F12228"/>
    <w:rsid w:val="00F13C1F"/>
    <w:rsid w:val="00F14F77"/>
    <w:rsid w:val="00F23636"/>
    <w:rsid w:val="00F25862"/>
    <w:rsid w:val="00F279D8"/>
    <w:rsid w:val="00F32B6C"/>
    <w:rsid w:val="00F332EB"/>
    <w:rsid w:val="00F34306"/>
    <w:rsid w:val="00F34C52"/>
    <w:rsid w:val="00F37072"/>
    <w:rsid w:val="00F37A9F"/>
    <w:rsid w:val="00F401AB"/>
    <w:rsid w:val="00F40388"/>
    <w:rsid w:val="00F4122F"/>
    <w:rsid w:val="00F41C4A"/>
    <w:rsid w:val="00F41EE1"/>
    <w:rsid w:val="00F42439"/>
    <w:rsid w:val="00F432FB"/>
    <w:rsid w:val="00F46E23"/>
    <w:rsid w:val="00F50CF7"/>
    <w:rsid w:val="00F51310"/>
    <w:rsid w:val="00F5267E"/>
    <w:rsid w:val="00F539BF"/>
    <w:rsid w:val="00F54557"/>
    <w:rsid w:val="00F55282"/>
    <w:rsid w:val="00F55BD9"/>
    <w:rsid w:val="00F57005"/>
    <w:rsid w:val="00F62CE1"/>
    <w:rsid w:val="00F661C7"/>
    <w:rsid w:val="00F70016"/>
    <w:rsid w:val="00F71825"/>
    <w:rsid w:val="00F718A2"/>
    <w:rsid w:val="00F72335"/>
    <w:rsid w:val="00F73FC4"/>
    <w:rsid w:val="00F75CF2"/>
    <w:rsid w:val="00F803CC"/>
    <w:rsid w:val="00F807F2"/>
    <w:rsid w:val="00F81BD8"/>
    <w:rsid w:val="00F8213A"/>
    <w:rsid w:val="00F82C5E"/>
    <w:rsid w:val="00F83001"/>
    <w:rsid w:val="00F8349A"/>
    <w:rsid w:val="00F86439"/>
    <w:rsid w:val="00F877D9"/>
    <w:rsid w:val="00F9438C"/>
    <w:rsid w:val="00F9638C"/>
    <w:rsid w:val="00F963C4"/>
    <w:rsid w:val="00F974C7"/>
    <w:rsid w:val="00FA1989"/>
    <w:rsid w:val="00FA2859"/>
    <w:rsid w:val="00FA3AC9"/>
    <w:rsid w:val="00FA4983"/>
    <w:rsid w:val="00FA6349"/>
    <w:rsid w:val="00FA7356"/>
    <w:rsid w:val="00FB0552"/>
    <w:rsid w:val="00FB3088"/>
    <w:rsid w:val="00FB4739"/>
    <w:rsid w:val="00FC37A7"/>
    <w:rsid w:val="00FC4875"/>
    <w:rsid w:val="00FC5C88"/>
    <w:rsid w:val="00FC7367"/>
    <w:rsid w:val="00FD01A9"/>
    <w:rsid w:val="00FD04A4"/>
    <w:rsid w:val="00FD23AC"/>
    <w:rsid w:val="00FD3425"/>
    <w:rsid w:val="00FD4467"/>
    <w:rsid w:val="00FD4615"/>
    <w:rsid w:val="00FD604E"/>
    <w:rsid w:val="00FD696B"/>
    <w:rsid w:val="00FE06B7"/>
    <w:rsid w:val="00FE2204"/>
    <w:rsid w:val="00FE34A7"/>
    <w:rsid w:val="00FE4DA9"/>
    <w:rsid w:val="00FE748F"/>
    <w:rsid w:val="00FF3D08"/>
    <w:rsid w:val="00FF5C04"/>
    <w:rsid w:val="00FF69E5"/>
    <w:rsid w:val="00FF75CE"/>
    <w:rsid w:val="00FF78B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1440A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qFormat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0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Normalny2">
    <w:name w:val="Normalny_2"/>
    <w:basedOn w:val="Normalny"/>
    <w:qFormat/>
    <w:rsid w:val="00E524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AC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6763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numbering" w:customStyle="1" w:styleId="WWNum1">
    <w:name w:val="WWNum1"/>
    <w:basedOn w:val="Bezlisty"/>
    <w:rsid w:val="00676387"/>
    <w:pPr>
      <w:numPr>
        <w:numId w:val="19"/>
      </w:numPr>
    </w:pPr>
  </w:style>
  <w:style w:type="numbering" w:customStyle="1" w:styleId="WWNum3">
    <w:name w:val="WWNum3"/>
    <w:basedOn w:val="Bezlisty"/>
    <w:rsid w:val="00676387"/>
    <w:pPr>
      <w:numPr>
        <w:numId w:val="20"/>
      </w:numPr>
    </w:pPr>
  </w:style>
  <w:style w:type="character" w:customStyle="1" w:styleId="BulletSymbols">
    <w:name w:val="Bullet Symbols"/>
    <w:rsid w:val="00676387"/>
    <w:rPr>
      <w:rFonts w:ascii="OpenSymbol" w:eastAsia="OpenSymbol" w:hAnsi="OpenSymbol" w:cs="OpenSymbol"/>
    </w:rPr>
  </w:style>
  <w:style w:type="numbering" w:customStyle="1" w:styleId="WWNum11">
    <w:name w:val="WWNum11"/>
    <w:basedOn w:val="Bezlisty"/>
    <w:rsid w:val="00676387"/>
    <w:pPr>
      <w:numPr>
        <w:numId w:val="1"/>
      </w:numPr>
    </w:pPr>
  </w:style>
  <w:style w:type="numbering" w:customStyle="1" w:styleId="WWNum31">
    <w:name w:val="WWNum31"/>
    <w:basedOn w:val="Bezlisty"/>
    <w:rsid w:val="00676387"/>
    <w:pPr>
      <w:numPr>
        <w:numId w:val="3"/>
      </w:numPr>
    </w:pPr>
  </w:style>
  <w:style w:type="numbering" w:customStyle="1" w:styleId="WWNum32">
    <w:name w:val="WWNum32"/>
    <w:basedOn w:val="Bezlisty"/>
    <w:rsid w:val="00676387"/>
    <w:pPr>
      <w:numPr>
        <w:numId w:val="18"/>
      </w:numPr>
    </w:pPr>
  </w:style>
  <w:style w:type="character" w:customStyle="1" w:styleId="UnresolvedMention">
    <w:name w:val="Unresolved Mention"/>
    <w:uiPriority w:val="99"/>
    <w:semiHidden/>
    <w:unhideWhenUsed/>
    <w:rsid w:val="00676387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FF69E5"/>
  </w:style>
  <w:style w:type="paragraph" w:customStyle="1" w:styleId="gwpd1266596gwp1b7badf0msolistparagraph">
    <w:name w:val="gwpd1266596_gwp1b7badf0_msolistparagraph"/>
    <w:basedOn w:val="Normalny"/>
    <w:rsid w:val="00FF69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bdr w:val="none" w:sz="0" w:space="0" w:color="auto"/>
      <w:lang w:val="pl-PL" w:eastAsia="pl-PL"/>
    </w:rPr>
  </w:style>
  <w:style w:type="character" w:customStyle="1" w:styleId="size">
    <w:name w:val="size"/>
    <w:basedOn w:val="Domylnaczcionkaakapitu"/>
    <w:rsid w:val="00FF69E5"/>
  </w:style>
  <w:style w:type="paragraph" w:customStyle="1" w:styleId="Textbodyindent">
    <w:name w:val="Text body indent"/>
    <w:basedOn w:val="Normalny"/>
    <w:rsid w:val="000859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ind w:left="2127" w:hanging="1422"/>
      <w:jc w:val="both"/>
      <w:textAlignment w:val="baseline"/>
    </w:pPr>
    <w:rPr>
      <w:rFonts w:ascii="Calibri" w:eastAsia="Calibri" w:hAnsi="Calibri"/>
      <w:kern w:val="3"/>
      <w:sz w:val="22"/>
      <w:szCs w:val="20"/>
      <w:bdr w:val="none" w:sz="0" w:space="0" w:color="auto"/>
      <w:lang w:val="pl-PL"/>
    </w:rPr>
  </w:style>
  <w:style w:type="paragraph" w:customStyle="1" w:styleId="Listapunktowana1">
    <w:name w:val="Lista punktowana1"/>
    <w:basedOn w:val="Normalny"/>
    <w:rsid w:val="000859EC"/>
    <w:pPr>
      <w:numPr>
        <w:numId w:val="2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200" w:line="276" w:lineRule="auto"/>
      <w:textAlignment w:val="baseline"/>
    </w:pPr>
    <w:rPr>
      <w:rFonts w:ascii="Arial" w:eastAsia="Calibri" w:hAnsi="Arial" w:cs="Arial"/>
      <w:bCs/>
      <w:kern w:val="3"/>
      <w:sz w:val="20"/>
      <w:szCs w:val="20"/>
      <w:bdr w:val="none" w:sz="0" w:space="0" w:color="auto"/>
      <w:lang w:val="pl-PL"/>
    </w:rPr>
  </w:style>
  <w:style w:type="numbering" w:customStyle="1" w:styleId="WW8Num9">
    <w:name w:val="WW8Num9"/>
    <w:basedOn w:val="Bezlisty"/>
    <w:rsid w:val="000859E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F864-C0D8-4288-9E40-F2F35DE11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38</cp:revision>
  <cp:lastPrinted>2023-04-19T08:21:00Z</cp:lastPrinted>
  <dcterms:created xsi:type="dcterms:W3CDTF">2022-10-16T19:20:00Z</dcterms:created>
  <dcterms:modified xsi:type="dcterms:W3CDTF">2024-06-20T21:38:00Z</dcterms:modified>
</cp:coreProperties>
</file>